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160" w:afterAutospacing="0" w:line="256" w:lineRule="auto"/>
        <w:ind w:left="0" w:right="0"/>
        <w:jc w:val="left"/>
        <w:rPr>
          <w:rFonts w:hint="default" w:ascii="Calibri" w:hAnsi="Calibri" w:cs="Calibri"/>
          <w:sz w:val="24"/>
          <w:szCs w:val="24"/>
          <w:lang w:val="en-US" w:eastAsia="zh-CN"/>
        </w:rPr>
      </w:pPr>
      <w:r>
        <w:rPr>
          <w:rFonts w:hint="default" w:ascii="Calibri" w:hAnsi="Calibri" w:cs="Calibri"/>
          <w:sz w:val="24"/>
          <w:szCs w:val="24"/>
          <w:lang w:val="en-US" w:eastAsia="zh-CN"/>
        </w:rPr>
        <w:t xml:space="preserve">Name :- </w:t>
      </w:r>
      <w:bookmarkStart w:id="0" w:name="_GoBack"/>
      <w:r>
        <w:rPr>
          <w:rFonts w:hint="default" w:ascii="Calibri" w:hAnsi="Calibri" w:cs="Calibri"/>
          <w:sz w:val="24"/>
          <w:szCs w:val="24"/>
          <w:lang w:val="en-US" w:eastAsia="zh-CN"/>
        </w:rPr>
        <w:t>Subramanyam Jayaraman</w:t>
      </w:r>
      <w:bookmarkEnd w:id="0"/>
    </w:p>
    <w:p>
      <w:pPr>
        <w:keepNext w:val="0"/>
        <w:keepLines w:val="0"/>
        <w:widowControl/>
        <w:suppressLineNumbers w:val="0"/>
        <w:spacing w:before="0" w:beforeAutospacing="0" w:after="160" w:afterAutospacing="0" w:line="256" w:lineRule="auto"/>
        <w:ind w:left="0" w:right="0"/>
        <w:jc w:val="left"/>
        <w:rPr>
          <w:rFonts w:hint="default" w:ascii="Calibri" w:hAnsi="Calibri" w:cs="Calibri"/>
          <w:sz w:val="24"/>
          <w:szCs w:val="24"/>
          <w:lang w:val="en-GB" w:eastAsia="zh-CN"/>
        </w:rPr>
      </w:pPr>
      <w:r>
        <w:rPr>
          <w:rFonts w:hint="default" w:ascii="Calibri" w:hAnsi="Calibri" w:cs="Calibri"/>
          <w:sz w:val="24"/>
          <w:szCs w:val="24"/>
          <w:lang w:val="en-US" w:eastAsia="zh-CN"/>
        </w:rPr>
        <w:t>Phone :- 9700258049 / 8179867890</w:t>
      </w:r>
      <w:r>
        <w:rPr>
          <w:rFonts w:hint="default" w:ascii="Calibri" w:hAnsi="Calibri" w:cs="Calibri"/>
          <w:sz w:val="24"/>
          <w:szCs w:val="24"/>
          <w:lang w:val="en-GB" w:eastAsia="zh-CN"/>
        </w:rPr>
        <w:t xml:space="preserve"> </w:t>
      </w:r>
    </w:p>
    <w:p>
      <w:pPr>
        <w:keepNext w:val="0"/>
        <w:keepLines w:val="0"/>
        <w:widowControl/>
        <w:suppressLineNumbers w:val="0"/>
        <w:spacing w:before="0" w:beforeAutospacing="0" w:after="160" w:afterAutospacing="0" w:line="256" w:lineRule="auto"/>
        <w:ind w:left="0" w:right="0"/>
        <w:jc w:val="left"/>
        <w:rPr>
          <w:rFonts w:hint="default" w:ascii="Calibri" w:hAnsi="Calibri" w:cs="Calibri"/>
          <w:sz w:val="24"/>
          <w:szCs w:val="24"/>
          <w:lang w:val="en-US" w:eastAsia="zh-CN"/>
        </w:rPr>
      </w:pPr>
      <w:r>
        <w:rPr>
          <w:rFonts w:hint="default" w:ascii="Calibri" w:hAnsi="Calibri" w:cs="Calibri"/>
          <w:sz w:val="24"/>
          <w:szCs w:val="24"/>
          <w:lang w:val="en-US" w:eastAsia="zh-CN"/>
        </w:rPr>
        <w:t>E-Mail :- raman9913@gmail.com</w:t>
      </w:r>
    </w:p>
    <w:p>
      <w:pPr>
        <w:keepNext w:val="0"/>
        <w:keepLines w:val="0"/>
        <w:widowControl/>
        <w:suppressLineNumbers w:val="0"/>
        <w:spacing w:before="0" w:beforeAutospacing="0" w:after="160" w:afterAutospacing="0" w:line="256" w:lineRule="auto"/>
        <w:ind w:left="0" w:right="0"/>
        <w:jc w:val="left"/>
        <w:rPr>
          <w:rFonts w:hint="default" w:ascii="Calibri" w:hAnsi="Calibri" w:cs="Calibri"/>
          <w:sz w:val="24"/>
          <w:szCs w:val="24"/>
        </w:rPr>
      </w:pPr>
      <w:r>
        <w:rPr>
          <w:rFonts w:hint="default" w:ascii="Calibri" w:hAnsi="Calibri" w:cs="Calibri"/>
          <w:sz w:val="24"/>
          <w:szCs w:val="24"/>
        </w:rPr>
        <mc:AlternateContent>
          <mc:Choice Requires="wps">
            <w:drawing>
              <wp:anchor distT="0" distB="0" distL="0" distR="0" simplePos="0" relativeHeight="251659264" behindDoc="1" locked="0" layoutInCell="1" allowOverlap="1">
                <wp:simplePos x="0" y="0"/>
                <wp:positionH relativeFrom="page">
                  <wp:posOffset>730885</wp:posOffset>
                </wp:positionH>
                <wp:positionV relativeFrom="paragraph">
                  <wp:posOffset>158115</wp:posOffset>
                </wp:positionV>
                <wp:extent cx="6305550" cy="0"/>
                <wp:effectExtent l="0" t="9525" r="6350" b="15875"/>
                <wp:wrapTopAndBottom/>
                <wp:docPr id="1" name="Lines 2"/>
                <wp:cNvGraphicFramePr/>
                <a:graphic xmlns:a="http://schemas.openxmlformats.org/drawingml/2006/main">
                  <a:graphicData uri="http://schemas.microsoft.com/office/word/2010/wordprocessingShape">
                    <wps:wsp>
                      <wps:cNvSpPr/>
                      <wps:spPr>
                        <a:xfrm>
                          <a:off x="0" y="0"/>
                          <a:ext cx="6305550" cy="0"/>
                        </a:xfrm>
                        <a:prstGeom prst="line">
                          <a:avLst/>
                        </a:prstGeom>
                        <a:ln w="19050" cap="flat" cmpd="sng">
                          <a:solidFill>
                            <a:srgbClr val="39A4B7"/>
                          </a:solidFill>
                          <a:prstDash val="solid"/>
                          <a:headEnd type="none" w="med" len="med"/>
                          <a:tailEnd type="none" w="med" len="med"/>
                        </a:ln>
                      </wps:spPr>
                      <wps:bodyPr upright="1"/>
                    </wps:wsp>
                  </a:graphicData>
                </a:graphic>
              </wp:anchor>
            </w:drawing>
          </mc:Choice>
          <mc:Fallback>
            <w:pict>
              <v:line id="Lines 2" o:spid="_x0000_s1026" o:spt="20" style="position:absolute;left:0pt;margin-left:57.55pt;margin-top:12.45pt;height:0pt;width:496.5pt;mso-position-horizontal-relative:page;mso-wrap-distance-bottom:0pt;mso-wrap-distance-top:0pt;z-index:-251657216;mso-width-relative:page;mso-height-relative:page;" filled="f" stroked="t" coordsize="21600,21600" o:gfxdata="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IED6ibUAAAACgEAAA8AAAAA&#10;AAAAAQAgAAAAIgAAAGRycy9kb3ducmV2LnhtbFBLAQIUABQAAAAIAIdO4kDEkDj73wEAANsDAAAO&#10;AAAAAAAAAAEAIAAAACMBAABkcnMvZTJvRG9jLnhtbFBLBQYAAAAABgAGAFkBAAB0BQAAAAA=&#10;">
                <v:fill on="f" focussize="0,0"/>
                <v:stroke weight="1.5pt" color="#39A4B7" joinstyle="round"/>
                <v:imagedata o:title=""/>
                <o:lock v:ext="edit" aspectratio="f"/>
                <w10:wrap type="topAndBottom"/>
              </v:line>
            </w:pict>
          </mc:Fallback>
        </mc:AlternateContent>
      </w:r>
    </w:p>
    <w:p>
      <w:pPr>
        <w:pStyle w:val="2"/>
        <w:spacing w:before="101"/>
        <w:rPr>
          <w:rFonts w:hint="default" w:ascii="Calibri" w:hAnsi="Calibri" w:cs="Calibri"/>
          <w:sz w:val="24"/>
          <w:szCs w:val="24"/>
        </w:rPr>
      </w:pPr>
      <w:r>
        <w:rPr>
          <w:rFonts w:hint="default" w:ascii="Calibri" w:hAnsi="Calibri" w:cs="Calibri"/>
          <w:color w:val="2A7A88"/>
          <w:sz w:val="24"/>
          <w:szCs w:val="24"/>
        </w:rPr>
        <w:t>Objective</w:t>
      </w:r>
    </w:p>
    <w:p>
      <w:pPr>
        <w:pStyle w:val="7"/>
        <w:spacing w:before="35" w:line="259" w:lineRule="auto"/>
        <w:ind w:left="141" w:right="130" w:hanging="10"/>
        <w:rPr>
          <w:rFonts w:hint="default" w:ascii="Calibri" w:hAnsi="Calibri" w:cs="Calibri"/>
          <w:sz w:val="24"/>
          <w:szCs w:val="24"/>
        </w:rPr>
      </w:pPr>
      <w:r>
        <w:rPr>
          <w:rFonts w:hint="default" w:ascii="Calibri" w:hAnsi="Calibri" w:cs="Calibri"/>
          <w:color w:val="404040"/>
          <w:sz w:val="24"/>
          <w:szCs w:val="24"/>
        </w:rPr>
        <w:t>Big Data Engineer with 3</w:t>
      </w:r>
      <w:r>
        <w:rPr>
          <w:rFonts w:hint="default" w:ascii="Calibri" w:hAnsi="Calibri" w:cs="Calibri"/>
          <w:color w:val="404040"/>
          <w:sz w:val="24"/>
          <w:szCs w:val="24"/>
          <w:lang w:val="en-GB"/>
        </w:rPr>
        <w:t>.11</w:t>
      </w:r>
      <w:r>
        <w:rPr>
          <w:rFonts w:hint="default" w:ascii="Calibri" w:hAnsi="Calibri" w:cs="Calibri"/>
          <w:color w:val="404040"/>
          <w:sz w:val="24"/>
          <w:szCs w:val="24"/>
        </w:rPr>
        <w:t xml:space="preserve"> years of experience in executing data-driven solutions to increase efficiency, accuracy, and</w:t>
      </w:r>
      <w:r>
        <w:rPr>
          <w:rFonts w:hint="default" w:ascii="Calibri" w:hAnsi="Calibri" w:cs="Calibri"/>
          <w:color w:val="404040"/>
          <w:spacing w:val="-4"/>
          <w:sz w:val="24"/>
          <w:szCs w:val="24"/>
        </w:rPr>
        <w:t xml:space="preserve"> </w:t>
      </w:r>
      <w:r>
        <w:rPr>
          <w:rFonts w:hint="default" w:ascii="Calibri" w:hAnsi="Calibri" w:cs="Calibri"/>
          <w:color w:val="404040"/>
          <w:sz w:val="24"/>
          <w:szCs w:val="24"/>
        </w:rPr>
        <w:t>utility</w:t>
      </w:r>
      <w:r>
        <w:rPr>
          <w:rFonts w:hint="default" w:ascii="Calibri" w:hAnsi="Calibri" w:cs="Calibri"/>
          <w:color w:val="404040"/>
          <w:spacing w:val="-2"/>
          <w:sz w:val="24"/>
          <w:szCs w:val="24"/>
        </w:rPr>
        <w:t xml:space="preserve"> </w:t>
      </w:r>
      <w:r>
        <w:rPr>
          <w:rFonts w:hint="default" w:ascii="Calibri" w:hAnsi="Calibri" w:cs="Calibri"/>
          <w:color w:val="404040"/>
          <w:sz w:val="24"/>
          <w:szCs w:val="24"/>
        </w:rPr>
        <w:t>of</w:t>
      </w:r>
      <w:r>
        <w:rPr>
          <w:rFonts w:hint="default" w:ascii="Calibri" w:hAnsi="Calibri" w:cs="Calibri"/>
          <w:color w:val="404040"/>
          <w:spacing w:val="-4"/>
          <w:sz w:val="24"/>
          <w:szCs w:val="24"/>
        </w:rPr>
        <w:t xml:space="preserve"> </w:t>
      </w:r>
      <w:r>
        <w:rPr>
          <w:rFonts w:hint="default" w:ascii="Calibri" w:hAnsi="Calibri" w:cs="Calibri"/>
          <w:color w:val="404040"/>
          <w:sz w:val="24"/>
          <w:szCs w:val="24"/>
        </w:rPr>
        <w:t>internal</w:t>
      </w:r>
      <w:r>
        <w:rPr>
          <w:rFonts w:hint="default" w:ascii="Calibri" w:hAnsi="Calibri" w:cs="Calibri"/>
          <w:color w:val="404040"/>
          <w:spacing w:val="-3"/>
          <w:sz w:val="24"/>
          <w:szCs w:val="24"/>
        </w:rPr>
        <w:t xml:space="preserve"> </w:t>
      </w:r>
      <w:r>
        <w:rPr>
          <w:rFonts w:hint="default" w:ascii="Calibri" w:hAnsi="Calibri" w:cs="Calibri"/>
          <w:color w:val="404040"/>
          <w:sz w:val="24"/>
          <w:szCs w:val="24"/>
        </w:rPr>
        <w:t>data</w:t>
      </w:r>
      <w:r>
        <w:rPr>
          <w:rFonts w:hint="default" w:ascii="Calibri" w:hAnsi="Calibri" w:cs="Calibri"/>
          <w:color w:val="404040"/>
          <w:spacing w:val="-4"/>
          <w:sz w:val="24"/>
          <w:szCs w:val="24"/>
        </w:rPr>
        <w:t xml:space="preserve"> </w:t>
      </w:r>
      <w:r>
        <w:rPr>
          <w:rFonts w:hint="default" w:ascii="Calibri" w:hAnsi="Calibri" w:cs="Calibri"/>
          <w:color w:val="404040"/>
          <w:sz w:val="24"/>
          <w:szCs w:val="24"/>
        </w:rPr>
        <w:t>processing.</w:t>
      </w:r>
      <w:r>
        <w:rPr>
          <w:rFonts w:hint="default" w:ascii="Calibri" w:hAnsi="Calibri" w:cs="Calibri"/>
          <w:color w:val="404040"/>
          <w:spacing w:val="-3"/>
          <w:sz w:val="24"/>
          <w:szCs w:val="24"/>
        </w:rPr>
        <w:t xml:space="preserve"> </w:t>
      </w:r>
      <w:r>
        <w:rPr>
          <w:rFonts w:hint="default" w:ascii="Calibri" w:hAnsi="Calibri" w:cs="Calibri"/>
          <w:color w:val="404040"/>
          <w:sz w:val="24"/>
          <w:szCs w:val="24"/>
        </w:rPr>
        <w:t>Experienced</w:t>
      </w:r>
      <w:r>
        <w:rPr>
          <w:rFonts w:hint="default" w:ascii="Calibri" w:hAnsi="Calibri" w:cs="Calibri"/>
          <w:color w:val="404040"/>
          <w:spacing w:val="-4"/>
          <w:sz w:val="24"/>
          <w:szCs w:val="24"/>
        </w:rPr>
        <w:t xml:space="preserve"> </w:t>
      </w:r>
      <w:r>
        <w:rPr>
          <w:rFonts w:hint="default" w:ascii="Calibri" w:hAnsi="Calibri" w:cs="Calibri"/>
          <w:color w:val="404040"/>
          <w:sz w:val="24"/>
          <w:szCs w:val="24"/>
        </w:rPr>
        <w:t>at</w:t>
      </w:r>
      <w:r>
        <w:rPr>
          <w:rFonts w:hint="default" w:ascii="Calibri" w:hAnsi="Calibri" w:cs="Calibri"/>
          <w:color w:val="404040"/>
          <w:spacing w:val="-4"/>
          <w:sz w:val="24"/>
          <w:szCs w:val="24"/>
        </w:rPr>
        <w:t xml:space="preserve"> </w:t>
      </w:r>
      <w:r>
        <w:rPr>
          <w:rFonts w:hint="default" w:ascii="Calibri" w:hAnsi="Calibri" w:cs="Calibri"/>
          <w:color w:val="404040"/>
          <w:sz w:val="24"/>
          <w:szCs w:val="24"/>
        </w:rPr>
        <w:t>Hadoop</w:t>
      </w:r>
      <w:r>
        <w:rPr>
          <w:rFonts w:hint="default" w:ascii="Calibri" w:hAnsi="Calibri" w:cs="Calibri"/>
          <w:color w:val="404040"/>
          <w:spacing w:val="-5"/>
          <w:sz w:val="24"/>
          <w:szCs w:val="24"/>
        </w:rPr>
        <w:t xml:space="preserve"> </w:t>
      </w:r>
      <w:r>
        <w:rPr>
          <w:rFonts w:hint="default" w:ascii="Calibri" w:hAnsi="Calibri" w:cs="Calibri"/>
          <w:color w:val="404040"/>
          <w:sz w:val="24"/>
          <w:szCs w:val="24"/>
        </w:rPr>
        <w:t>Components,</w:t>
      </w:r>
      <w:r>
        <w:rPr>
          <w:rFonts w:hint="default" w:ascii="Calibri" w:hAnsi="Calibri" w:cs="Calibri"/>
          <w:color w:val="404040"/>
          <w:spacing w:val="-1"/>
          <w:sz w:val="24"/>
          <w:szCs w:val="24"/>
        </w:rPr>
        <w:t xml:space="preserve"> </w:t>
      </w:r>
      <w:r>
        <w:rPr>
          <w:rFonts w:hint="default" w:ascii="Calibri" w:hAnsi="Calibri" w:cs="Calibri"/>
          <w:color w:val="404040"/>
          <w:sz w:val="24"/>
          <w:szCs w:val="24"/>
        </w:rPr>
        <w:t>Hadoop</w:t>
      </w:r>
      <w:r>
        <w:rPr>
          <w:rFonts w:hint="default" w:ascii="Calibri" w:hAnsi="Calibri" w:cs="Calibri"/>
          <w:color w:val="404040"/>
          <w:spacing w:val="-5"/>
          <w:sz w:val="24"/>
          <w:szCs w:val="24"/>
        </w:rPr>
        <w:t xml:space="preserve"> </w:t>
      </w:r>
      <w:r>
        <w:rPr>
          <w:rFonts w:hint="default" w:ascii="Calibri" w:hAnsi="Calibri" w:cs="Calibri"/>
          <w:color w:val="404040"/>
          <w:sz w:val="24"/>
          <w:szCs w:val="24"/>
        </w:rPr>
        <w:t>administration</w:t>
      </w:r>
      <w:r>
        <w:rPr>
          <w:rFonts w:hint="default" w:ascii="Calibri" w:hAnsi="Calibri" w:cs="Calibri"/>
          <w:color w:val="404040"/>
          <w:spacing w:val="-5"/>
          <w:sz w:val="24"/>
          <w:szCs w:val="24"/>
        </w:rPr>
        <w:t xml:space="preserve"> </w:t>
      </w:r>
      <w:r>
        <w:rPr>
          <w:rFonts w:hint="default" w:ascii="Calibri" w:hAnsi="Calibri" w:cs="Calibri"/>
          <w:color w:val="404040"/>
          <w:sz w:val="24"/>
          <w:szCs w:val="24"/>
        </w:rPr>
        <w:t>&amp;</w:t>
      </w:r>
      <w:r>
        <w:rPr>
          <w:rFonts w:hint="default" w:ascii="Calibri" w:hAnsi="Calibri" w:cs="Calibri"/>
          <w:color w:val="404040"/>
          <w:spacing w:val="-1"/>
          <w:sz w:val="24"/>
          <w:szCs w:val="24"/>
        </w:rPr>
        <w:t xml:space="preserve"> </w:t>
      </w:r>
      <w:r>
        <w:rPr>
          <w:rFonts w:hint="default" w:ascii="Calibri" w:hAnsi="Calibri" w:cs="Calibri"/>
          <w:color w:val="404040"/>
          <w:sz w:val="24"/>
          <w:szCs w:val="24"/>
        </w:rPr>
        <w:t>analysing</w:t>
      </w:r>
      <w:r>
        <w:rPr>
          <w:rFonts w:hint="default" w:ascii="Calibri" w:hAnsi="Calibri" w:cs="Calibri"/>
          <w:color w:val="404040"/>
          <w:spacing w:val="-4"/>
          <w:sz w:val="24"/>
          <w:szCs w:val="24"/>
        </w:rPr>
        <w:t xml:space="preserve"> </w:t>
      </w:r>
      <w:r>
        <w:rPr>
          <w:rFonts w:hint="default" w:ascii="Calibri" w:hAnsi="Calibri" w:cs="Calibri"/>
          <w:color w:val="404040"/>
          <w:sz w:val="24"/>
          <w:szCs w:val="24"/>
        </w:rPr>
        <w:t>data mining to deliver insights and implement action-oriented solutions to complex business problems. Looking for the opportunity</w:t>
      </w:r>
      <w:r>
        <w:rPr>
          <w:rFonts w:hint="default" w:ascii="Calibri" w:hAnsi="Calibri" w:cs="Calibri"/>
          <w:color w:val="404040"/>
          <w:spacing w:val="-3"/>
          <w:sz w:val="24"/>
          <w:szCs w:val="24"/>
        </w:rPr>
        <w:t xml:space="preserve"> </w:t>
      </w:r>
      <w:r>
        <w:rPr>
          <w:rFonts w:hint="default" w:ascii="Calibri" w:hAnsi="Calibri" w:cs="Calibri"/>
          <w:color w:val="404040"/>
          <w:sz w:val="24"/>
          <w:szCs w:val="24"/>
        </w:rPr>
        <w:t>to</w:t>
      </w:r>
      <w:r>
        <w:rPr>
          <w:rFonts w:hint="default" w:ascii="Calibri" w:hAnsi="Calibri" w:cs="Calibri"/>
          <w:color w:val="404040"/>
          <w:spacing w:val="-3"/>
          <w:sz w:val="24"/>
          <w:szCs w:val="24"/>
        </w:rPr>
        <w:t xml:space="preserve"> </w:t>
      </w:r>
      <w:r>
        <w:rPr>
          <w:rFonts w:hint="default" w:ascii="Calibri" w:hAnsi="Calibri" w:cs="Calibri"/>
          <w:color w:val="404040"/>
          <w:sz w:val="24"/>
          <w:szCs w:val="24"/>
        </w:rPr>
        <w:t>utilize</w:t>
      </w:r>
      <w:r>
        <w:rPr>
          <w:rFonts w:hint="default" w:ascii="Calibri" w:hAnsi="Calibri" w:cs="Calibri"/>
          <w:color w:val="404040"/>
          <w:spacing w:val="-4"/>
          <w:sz w:val="24"/>
          <w:szCs w:val="24"/>
        </w:rPr>
        <w:t xml:space="preserve"> </w:t>
      </w:r>
      <w:r>
        <w:rPr>
          <w:rFonts w:hint="default" w:ascii="Calibri" w:hAnsi="Calibri" w:cs="Calibri"/>
          <w:color w:val="404040"/>
          <w:sz w:val="24"/>
          <w:szCs w:val="24"/>
        </w:rPr>
        <w:t>my</w:t>
      </w:r>
      <w:r>
        <w:rPr>
          <w:rFonts w:hint="default" w:ascii="Calibri" w:hAnsi="Calibri" w:cs="Calibri"/>
          <w:color w:val="404040"/>
          <w:spacing w:val="-1"/>
          <w:sz w:val="24"/>
          <w:szCs w:val="24"/>
        </w:rPr>
        <w:t xml:space="preserve"> </w:t>
      </w:r>
      <w:r>
        <w:rPr>
          <w:rFonts w:hint="default" w:ascii="Calibri" w:hAnsi="Calibri" w:cs="Calibri"/>
          <w:color w:val="404040"/>
          <w:sz w:val="24"/>
          <w:szCs w:val="24"/>
        </w:rPr>
        <w:t>knowledge</w:t>
      </w:r>
      <w:r>
        <w:rPr>
          <w:rFonts w:hint="default" w:ascii="Calibri" w:hAnsi="Calibri" w:cs="Calibri"/>
          <w:color w:val="404040"/>
          <w:spacing w:val="-3"/>
          <w:sz w:val="24"/>
          <w:szCs w:val="24"/>
        </w:rPr>
        <w:t xml:space="preserve"> </w:t>
      </w:r>
      <w:r>
        <w:rPr>
          <w:rFonts w:hint="default" w:ascii="Calibri" w:hAnsi="Calibri" w:cs="Calibri"/>
          <w:color w:val="404040"/>
          <w:sz w:val="24"/>
          <w:szCs w:val="24"/>
        </w:rPr>
        <w:t>and</w:t>
      </w:r>
      <w:r>
        <w:rPr>
          <w:rFonts w:hint="default" w:ascii="Calibri" w:hAnsi="Calibri" w:cs="Calibri"/>
          <w:color w:val="404040"/>
          <w:spacing w:val="-3"/>
          <w:sz w:val="24"/>
          <w:szCs w:val="24"/>
        </w:rPr>
        <w:t xml:space="preserve"> </w:t>
      </w:r>
      <w:r>
        <w:rPr>
          <w:rFonts w:hint="default" w:ascii="Calibri" w:hAnsi="Calibri" w:cs="Calibri"/>
          <w:color w:val="404040"/>
          <w:sz w:val="24"/>
          <w:szCs w:val="24"/>
        </w:rPr>
        <w:t>skills</w:t>
      </w:r>
      <w:r>
        <w:rPr>
          <w:rFonts w:hint="default" w:ascii="Calibri" w:hAnsi="Calibri" w:cs="Calibri"/>
          <w:color w:val="404040"/>
          <w:spacing w:val="-3"/>
          <w:sz w:val="24"/>
          <w:szCs w:val="24"/>
        </w:rPr>
        <w:t xml:space="preserve"> </w:t>
      </w:r>
      <w:r>
        <w:rPr>
          <w:rFonts w:hint="default" w:ascii="Calibri" w:hAnsi="Calibri" w:cs="Calibri"/>
          <w:color w:val="404040"/>
          <w:sz w:val="24"/>
          <w:szCs w:val="24"/>
        </w:rPr>
        <w:t>to</w:t>
      </w:r>
      <w:r>
        <w:rPr>
          <w:rFonts w:hint="default" w:ascii="Calibri" w:hAnsi="Calibri" w:cs="Calibri"/>
          <w:color w:val="404040"/>
          <w:spacing w:val="-4"/>
          <w:sz w:val="24"/>
          <w:szCs w:val="24"/>
        </w:rPr>
        <w:t xml:space="preserve"> </w:t>
      </w:r>
      <w:r>
        <w:rPr>
          <w:rFonts w:hint="default" w:ascii="Calibri" w:hAnsi="Calibri" w:cs="Calibri"/>
          <w:color w:val="404040"/>
          <w:sz w:val="24"/>
          <w:szCs w:val="24"/>
        </w:rPr>
        <w:t>manage</w:t>
      </w:r>
      <w:r>
        <w:rPr>
          <w:rFonts w:hint="default" w:ascii="Calibri" w:hAnsi="Calibri" w:cs="Calibri"/>
          <w:color w:val="404040"/>
          <w:spacing w:val="-3"/>
          <w:sz w:val="24"/>
          <w:szCs w:val="24"/>
        </w:rPr>
        <w:t xml:space="preserve"> </w:t>
      </w:r>
      <w:r>
        <w:rPr>
          <w:rFonts w:hint="default" w:ascii="Calibri" w:hAnsi="Calibri" w:cs="Calibri"/>
          <w:color w:val="404040"/>
          <w:sz w:val="24"/>
          <w:szCs w:val="24"/>
        </w:rPr>
        <w:t>statistical</w:t>
      </w:r>
      <w:r>
        <w:rPr>
          <w:rFonts w:hint="default" w:ascii="Calibri" w:hAnsi="Calibri" w:cs="Calibri"/>
          <w:color w:val="404040"/>
          <w:spacing w:val="-2"/>
          <w:sz w:val="24"/>
          <w:szCs w:val="24"/>
        </w:rPr>
        <w:t xml:space="preserve"> </w:t>
      </w:r>
      <w:r>
        <w:rPr>
          <w:rFonts w:hint="default" w:ascii="Calibri" w:hAnsi="Calibri" w:cs="Calibri"/>
          <w:color w:val="404040"/>
          <w:sz w:val="24"/>
          <w:szCs w:val="24"/>
        </w:rPr>
        <w:t>&amp;</w:t>
      </w:r>
      <w:r>
        <w:rPr>
          <w:rFonts w:hint="default" w:ascii="Calibri" w:hAnsi="Calibri" w:cs="Calibri"/>
          <w:color w:val="404040"/>
          <w:spacing w:val="-1"/>
          <w:sz w:val="24"/>
          <w:szCs w:val="24"/>
        </w:rPr>
        <w:t xml:space="preserve"> </w:t>
      </w:r>
      <w:r>
        <w:rPr>
          <w:rFonts w:hint="default" w:ascii="Calibri" w:hAnsi="Calibri" w:cs="Calibri"/>
          <w:color w:val="404040"/>
          <w:sz w:val="24"/>
          <w:szCs w:val="24"/>
        </w:rPr>
        <w:t>data-related</w:t>
      </w:r>
      <w:r>
        <w:rPr>
          <w:rFonts w:hint="default" w:ascii="Calibri" w:hAnsi="Calibri" w:cs="Calibri"/>
          <w:color w:val="404040"/>
          <w:spacing w:val="-1"/>
          <w:sz w:val="24"/>
          <w:szCs w:val="24"/>
        </w:rPr>
        <w:t xml:space="preserve"> </w:t>
      </w:r>
      <w:r>
        <w:rPr>
          <w:rFonts w:hint="default" w:ascii="Calibri" w:hAnsi="Calibri" w:cs="Calibri"/>
          <w:color w:val="404040"/>
          <w:sz w:val="24"/>
          <w:szCs w:val="24"/>
        </w:rPr>
        <w:t>solutions</w:t>
      </w:r>
      <w:r>
        <w:rPr>
          <w:rFonts w:hint="default" w:ascii="Calibri" w:hAnsi="Calibri" w:cs="Calibri"/>
          <w:color w:val="404040"/>
          <w:spacing w:val="-3"/>
          <w:sz w:val="24"/>
          <w:szCs w:val="24"/>
        </w:rPr>
        <w:t xml:space="preserve"> </w:t>
      </w:r>
      <w:r>
        <w:rPr>
          <w:rFonts w:hint="default" w:ascii="Calibri" w:hAnsi="Calibri" w:cs="Calibri"/>
          <w:color w:val="404040"/>
          <w:sz w:val="24"/>
          <w:szCs w:val="24"/>
        </w:rPr>
        <w:t>at</w:t>
      </w:r>
      <w:r>
        <w:rPr>
          <w:rFonts w:hint="default" w:ascii="Calibri" w:hAnsi="Calibri" w:cs="Calibri"/>
          <w:color w:val="404040"/>
          <w:spacing w:val="-1"/>
          <w:sz w:val="24"/>
          <w:szCs w:val="24"/>
        </w:rPr>
        <w:t xml:space="preserve"> </w:t>
      </w:r>
      <w:r>
        <w:rPr>
          <w:rFonts w:hint="default" w:ascii="Calibri" w:hAnsi="Calibri" w:cs="Calibri"/>
          <w:color w:val="404040"/>
          <w:sz w:val="24"/>
          <w:szCs w:val="24"/>
        </w:rPr>
        <w:t>the</w:t>
      </w:r>
      <w:r>
        <w:rPr>
          <w:rFonts w:hint="default" w:ascii="Calibri" w:hAnsi="Calibri" w:cs="Calibri"/>
          <w:color w:val="404040"/>
          <w:spacing w:val="-1"/>
          <w:sz w:val="24"/>
          <w:szCs w:val="24"/>
        </w:rPr>
        <w:t xml:space="preserve"> </w:t>
      </w:r>
      <w:r>
        <w:rPr>
          <w:rFonts w:hint="default" w:ascii="Calibri" w:hAnsi="Calibri" w:cs="Calibri"/>
          <w:color w:val="404040"/>
          <w:sz w:val="24"/>
          <w:szCs w:val="24"/>
        </w:rPr>
        <w:t>organization.</w:t>
      </w:r>
    </w:p>
    <w:p>
      <w:pPr>
        <w:pStyle w:val="2"/>
        <w:rPr>
          <w:rFonts w:hint="default" w:ascii="Calibri" w:hAnsi="Calibri" w:cs="Calibri"/>
          <w:sz w:val="24"/>
          <w:szCs w:val="24"/>
        </w:rPr>
      </w:pPr>
      <w:r>
        <w:rPr>
          <w:rFonts w:hint="default" w:ascii="Calibri" w:hAnsi="Calibri" w:cs="Calibri"/>
          <w:color w:val="2A7A88"/>
          <w:sz w:val="24"/>
          <w:szCs w:val="24"/>
        </w:rPr>
        <w:t>Skills &amp; Abilities</w:t>
      </w:r>
    </w:p>
    <w:p>
      <w:pPr>
        <w:spacing w:before="114"/>
        <w:ind w:left="117" w:right="0" w:firstLine="0"/>
        <w:jc w:val="left"/>
        <w:rPr>
          <w:rFonts w:hint="default" w:ascii="Calibri" w:hAnsi="Calibri" w:cs="Calibri"/>
          <w:b/>
          <w:sz w:val="24"/>
          <w:szCs w:val="24"/>
        </w:rPr>
      </w:pPr>
      <w:r>
        <w:rPr>
          <w:rFonts w:hint="default" w:ascii="Calibri" w:hAnsi="Calibri" w:cs="Calibri"/>
          <w:b/>
          <w:color w:val="252525"/>
          <w:sz w:val="24"/>
          <w:szCs w:val="24"/>
        </w:rPr>
        <w:t>S</w:t>
      </w:r>
      <w:r>
        <w:rPr>
          <w:rFonts w:hint="default" w:ascii="Calibri" w:hAnsi="Calibri" w:cs="Calibri"/>
          <w:b/>
          <w:color w:val="252525"/>
          <w:sz w:val="24"/>
          <w:szCs w:val="24"/>
        </w:rPr>
        <w:t>KILLS</w:t>
      </w:r>
    </w:p>
    <w:p>
      <w:pPr>
        <w:pStyle w:val="9"/>
        <w:numPr>
          <w:ilvl w:val="0"/>
          <w:numId w:val="1"/>
        </w:numPr>
        <w:tabs>
          <w:tab w:val="left" w:pos="852"/>
          <w:tab w:val="left" w:pos="853"/>
        </w:tabs>
        <w:spacing w:before="48" w:after="0" w:line="256" w:lineRule="auto"/>
        <w:ind w:left="852" w:right="636" w:hanging="360"/>
        <w:jc w:val="left"/>
        <w:rPr>
          <w:rFonts w:hint="default" w:ascii="Calibri" w:hAnsi="Calibri" w:cs="Calibri"/>
          <w:sz w:val="24"/>
          <w:szCs w:val="24"/>
        </w:rPr>
      </w:pPr>
      <w:r>
        <w:rPr>
          <w:rFonts w:hint="default" w:ascii="Calibri" w:hAnsi="Calibri" w:cs="Calibri"/>
          <w:color w:val="404040"/>
          <w:sz w:val="24"/>
          <w:szCs w:val="24"/>
        </w:rPr>
        <w:t>Experience in Hadoop Environment like HDFS, MapReduce, Pig, Hive, HBase, Presto DB, Spark &amp; Scala, Apache Superset, Grafana, Apache Kafka, CCD, Hortonworks, Ambari, Apache Druid,</w:t>
      </w:r>
      <w:r>
        <w:rPr>
          <w:rFonts w:hint="default" w:ascii="Calibri" w:hAnsi="Calibri" w:cs="Calibri"/>
          <w:color w:val="404040"/>
          <w:spacing w:val="-17"/>
          <w:sz w:val="24"/>
          <w:szCs w:val="24"/>
        </w:rPr>
        <w:t xml:space="preserve"> </w:t>
      </w:r>
      <w:r>
        <w:rPr>
          <w:rFonts w:hint="default" w:ascii="Calibri" w:hAnsi="Calibri" w:cs="Calibri"/>
          <w:color w:val="404040"/>
          <w:sz w:val="24"/>
          <w:szCs w:val="24"/>
        </w:rPr>
        <w:t>Docker.</w:t>
      </w:r>
    </w:p>
    <w:p>
      <w:pPr>
        <w:pStyle w:val="9"/>
        <w:numPr>
          <w:ilvl w:val="0"/>
          <w:numId w:val="1"/>
        </w:numPr>
        <w:tabs>
          <w:tab w:val="left" w:pos="852"/>
          <w:tab w:val="left" w:pos="853"/>
        </w:tabs>
        <w:spacing w:before="5" w:after="0" w:line="240" w:lineRule="auto"/>
        <w:ind w:left="852" w:right="0" w:hanging="361"/>
        <w:jc w:val="left"/>
        <w:rPr>
          <w:rFonts w:hint="default" w:ascii="Calibri" w:hAnsi="Calibri" w:cs="Calibri"/>
          <w:sz w:val="24"/>
          <w:szCs w:val="24"/>
        </w:rPr>
      </w:pPr>
      <w:r>
        <w:rPr>
          <w:rFonts w:hint="default" w:ascii="Calibri" w:hAnsi="Calibri" w:cs="Calibri"/>
          <w:color w:val="404040"/>
          <w:sz w:val="24"/>
          <w:szCs w:val="24"/>
        </w:rPr>
        <w:t>ETL tools: Talend Data Integrations with Big</w:t>
      </w:r>
      <w:r>
        <w:rPr>
          <w:rFonts w:hint="default" w:ascii="Calibri" w:hAnsi="Calibri" w:cs="Calibri"/>
          <w:color w:val="404040"/>
          <w:spacing w:val="-2"/>
          <w:sz w:val="24"/>
          <w:szCs w:val="24"/>
        </w:rPr>
        <w:t xml:space="preserve"> </w:t>
      </w:r>
      <w:r>
        <w:rPr>
          <w:rFonts w:hint="default" w:ascii="Calibri" w:hAnsi="Calibri" w:cs="Calibri"/>
          <w:color w:val="404040"/>
          <w:sz w:val="24"/>
          <w:szCs w:val="24"/>
        </w:rPr>
        <w:t>Data.</w:t>
      </w:r>
    </w:p>
    <w:p>
      <w:pPr>
        <w:pStyle w:val="9"/>
        <w:numPr>
          <w:ilvl w:val="0"/>
          <w:numId w:val="1"/>
        </w:numPr>
        <w:tabs>
          <w:tab w:val="left" w:pos="852"/>
          <w:tab w:val="left" w:pos="853"/>
        </w:tabs>
        <w:spacing w:before="21" w:after="0" w:line="240" w:lineRule="auto"/>
        <w:ind w:left="852" w:right="0" w:hanging="361"/>
        <w:jc w:val="left"/>
        <w:rPr>
          <w:rFonts w:hint="default" w:ascii="Calibri" w:hAnsi="Calibri" w:cs="Calibri"/>
          <w:sz w:val="24"/>
          <w:szCs w:val="24"/>
        </w:rPr>
      </w:pPr>
      <w:r>
        <w:rPr>
          <w:rFonts w:hint="default" w:ascii="Calibri" w:hAnsi="Calibri" w:cs="Calibri"/>
          <w:color w:val="404040"/>
          <w:sz w:val="24"/>
          <w:szCs w:val="24"/>
        </w:rPr>
        <w:t>Data Visualization &amp; BI tools: Tableau, Apache Superset &amp;</w:t>
      </w:r>
      <w:r>
        <w:rPr>
          <w:rFonts w:hint="default" w:ascii="Calibri" w:hAnsi="Calibri" w:cs="Calibri"/>
          <w:color w:val="404040"/>
          <w:spacing w:val="-4"/>
          <w:sz w:val="24"/>
          <w:szCs w:val="24"/>
        </w:rPr>
        <w:t xml:space="preserve"> </w:t>
      </w:r>
      <w:r>
        <w:rPr>
          <w:rFonts w:hint="default" w:ascii="Calibri" w:hAnsi="Calibri" w:cs="Calibri"/>
          <w:color w:val="404040"/>
          <w:sz w:val="24"/>
          <w:szCs w:val="24"/>
        </w:rPr>
        <w:t>Grafana.</w:t>
      </w:r>
    </w:p>
    <w:p>
      <w:pPr>
        <w:pStyle w:val="9"/>
        <w:numPr>
          <w:ilvl w:val="0"/>
          <w:numId w:val="1"/>
        </w:numPr>
        <w:tabs>
          <w:tab w:val="left" w:pos="852"/>
          <w:tab w:val="left" w:pos="853"/>
        </w:tabs>
        <w:spacing w:before="19" w:after="0" w:line="240" w:lineRule="auto"/>
        <w:ind w:left="852" w:right="0" w:hanging="361"/>
        <w:jc w:val="left"/>
        <w:rPr>
          <w:rFonts w:hint="default" w:ascii="Calibri" w:hAnsi="Calibri" w:cs="Calibri"/>
          <w:sz w:val="24"/>
          <w:szCs w:val="24"/>
        </w:rPr>
      </w:pPr>
      <w:r>
        <w:rPr>
          <w:rFonts w:hint="default" w:ascii="Calibri" w:hAnsi="Calibri" w:cs="Calibri"/>
          <w:color w:val="404040"/>
          <w:sz w:val="24"/>
          <w:szCs w:val="24"/>
        </w:rPr>
        <w:t>Cloud Environment: Azure fundamentals &amp; Data</w:t>
      </w:r>
      <w:r>
        <w:rPr>
          <w:rFonts w:hint="default" w:ascii="Calibri" w:hAnsi="Calibri" w:cs="Calibri"/>
          <w:color w:val="404040"/>
          <w:spacing w:val="-2"/>
          <w:sz w:val="24"/>
          <w:szCs w:val="24"/>
        </w:rPr>
        <w:t xml:space="preserve"> </w:t>
      </w:r>
      <w:r>
        <w:rPr>
          <w:rFonts w:hint="default" w:ascii="Calibri" w:hAnsi="Calibri" w:cs="Calibri"/>
          <w:color w:val="404040"/>
          <w:sz w:val="24"/>
          <w:szCs w:val="24"/>
        </w:rPr>
        <w:t>lake.</w:t>
      </w:r>
    </w:p>
    <w:p>
      <w:pPr>
        <w:pStyle w:val="9"/>
        <w:numPr>
          <w:ilvl w:val="0"/>
          <w:numId w:val="1"/>
        </w:numPr>
        <w:tabs>
          <w:tab w:val="left" w:pos="852"/>
          <w:tab w:val="left" w:pos="853"/>
        </w:tabs>
        <w:spacing w:before="21" w:after="0" w:line="240" w:lineRule="auto"/>
        <w:ind w:left="852" w:right="0" w:hanging="361"/>
        <w:jc w:val="left"/>
        <w:rPr>
          <w:rFonts w:hint="default" w:ascii="Calibri" w:hAnsi="Calibri" w:cs="Calibri"/>
          <w:sz w:val="24"/>
          <w:szCs w:val="24"/>
        </w:rPr>
      </w:pPr>
      <w:r>
        <w:rPr>
          <w:rFonts w:hint="default" w:ascii="Calibri" w:hAnsi="Calibri" w:cs="Calibri"/>
          <w:color w:val="404040"/>
          <w:sz w:val="24"/>
          <w:szCs w:val="24"/>
        </w:rPr>
        <w:t>Building Multiple Node Clusters &amp; Hadoop</w:t>
      </w:r>
      <w:r>
        <w:rPr>
          <w:rFonts w:hint="default" w:ascii="Calibri" w:hAnsi="Calibri" w:cs="Calibri"/>
          <w:color w:val="404040"/>
          <w:spacing w:val="-7"/>
          <w:sz w:val="24"/>
          <w:szCs w:val="24"/>
        </w:rPr>
        <w:t xml:space="preserve"> </w:t>
      </w:r>
      <w:r>
        <w:rPr>
          <w:rFonts w:hint="default" w:ascii="Calibri" w:hAnsi="Calibri" w:cs="Calibri"/>
          <w:color w:val="404040"/>
          <w:sz w:val="24"/>
          <w:szCs w:val="24"/>
        </w:rPr>
        <w:t>Adminasations.</w:t>
      </w:r>
    </w:p>
    <w:p>
      <w:pPr>
        <w:spacing w:before="1"/>
        <w:ind w:left="117" w:right="0" w:firstLine="0"/>
        <w:jc w:val="left"/>
        <w:rPr>
          <w:rFonts w:hint="default" w:ascii="Calibri" w:hAnsi="Calibri" w:cs="Calibri"/>
          <w:b/>
          <w:sz w:val="24"/>
          <w:szCs w:val="24"/>
        </w:rPr>
      </w:pPr>
      <w:r>
        <w:rPr>
          <w:rFonts w:hint="default" w:ascii="Calibri" w:hAnsi="Calibri" w:cs="Calibri"/>
          <w:b/>
          <w:color w:val="252525"/>
          <w:sz w:val="24"/>
          <w:szCs w:val="24"/>
        </w:rPr>
        <w:t>SOFTWARE</w:t>
      </w:r>
    </w:p>
    <w:p>
      <w:pPr>
        <w:pStyle w:val="9"/>
        <w:numPr>
          <w:ilvl w:val="0"/>
          <w:numId w:val="1"/>
        </w:numPr>
        <w:tabs>
          <w:tab w:val="left" w:pos="852"/>
          <w:tab w:val="left" w:pos="853"/>
        </w:tabs>
        <w:spacing w:before="15" w:after="0" w:line="240" w:lineRule="auto"/>
        <w:ind w:left="852" w:right="0" w:hanging="361"/>
        <w:jc w:val="left"/>
        <w:rPr>
          <w:rFonts w:hint="default" w:ascii="Calibri" w:hAnsi="Calibri" w:cs="Calibri"/>
          <w:sz w:val="24"/>
          <w:szCs w:val="24"/>
        </w:rPr>
      </w:pPr>
      <w:r>
        <w:rPr>
          <w:rFonts w:hint="default" w:ascii="Calibri" w:hAnsi="Calibri" w:cs="Calibri"/>
          <w:color w:val="404040"/>
          <w:sz w:val="24"/>
          <w:szCs w:val="24"/>
        </w:rPr>
        <w:t>Good command over the analytics software like Python, Apache Hadoop, Apache</w:t>
      </w:r>
      <w:r>
        <w:rPr>
          <w:rFonts w:hint="default" w:ascii="Calibri" w:hAnsi="Calibri" w:cs="Calibri"/>
          <w:color w:val="404040"/>
          <w:spacing w:val="-11"/>
          <w:sz w:val="24"/>
          <w:szCs w:val="24"/>
        </w:rPr>
        <w:t xml:space="preserve"> </w:t>
      </w:r>
      <w:r>
        <w:rPr>
          <w:rFonts w:hint="default" w:ascii="Calibri" w:hAnsi="Calibri" w:cs="Calibri"/>
          <w:color w:val="404040"/>
          <w:sz w:val="24"/>
          <w:szCs w:val="24"/>
        </w:rPr>
        <w:t>Spark</w:t>
      </w:r>
    </w:p>
    <w:p>
      <w:pPr>
        <w:spacing w:before="18"/>
        <w:ind w:left="117" w:right="0" w:firstLine="0"/>
        <w:jc w:val="left"/>
        <w:rPr>
          <w:rFonts w:hint="default" w:ascii="Calibri" w:hAnsi="Calibri" w:cs="Calibri"/>
          <w:b/>
          <w:sz w:val="24"/>
          <w:szCs w:val="24"/>
        </w:rPr>
      </w:pPr>
      <w:r>
        <w:rPr>
          <w:rFonts w:hint="default" w:ascii="Calibri" w:hAnsi="Calibri" w:cs="Calibri"/>
          <w:b/>
          <w:color w:val="252525"/>
          <w:sz w:val="24"/>
          <w:szCs w:val="24"/>
        </w:rPr>
        <w:t>P</w:t>
      </w:r>
      <w:r>
        <w:rPr>
          <w:rFonts w:hint="default" w:ascii="Calibri" w:hAnsi="Calibri" w:cs="Calibri"/>
          <w:b/>
          <w:color w:val="252525"/>
          <w:sz w:val="24"/>
          <w:szCs w:val="24"/>
        </w:rPr>
        <w:t>ROGRAMMING</w:t>
      </w:r>
    </w:p>
    <w:p>
      <w:pPr>
        <w:pStyle w:val="9"/>
        <w:numPr>
          <w:ilvl w:val="0"/>
          <w:numId w:val="1"/>
        </w:numPr>
        <w:tabs>
          <w:tab w:val="left" w:pos="852"/>
          <w:tab w:val="left" w:pos="853"/>
        </w:tabs>
        <w:spacing w:before="21" w:after="0" w:line="240" w:lineRule="auto"/>
        <w:ind w:left="852" w:right="0" w:hanging="361"/>
        <w:jc w:val="left"/>
        <w:rPr>
          <w:rFonts w:hint="default" w:ascii="Calibri" w:hAnsi="Calibri" w:cs="Calibri"/>
          <w:sz w:val="24"/>
          <w:szCs w:val="24"/>
        </w:rPr>
      </w:pPr>
      <w:r>
        <w:rPr>
          <w:rFonts w:hint="default" w:ascii="Calibri" w:hAnsi="Calibri" w:cs="Calibri"/>
          <w:color w:val="404040"/>
          <w:sz w:val="24"/>
          <w:szCs w:val="24"/>
        </w:rPr>
        <w:t>Hand on experience in the programming languages like Python,</w:t>
      </w:r>
      <w:r>
        <w:rPr>
          <w:rFonts w:hint="default" w:ascii="Calibri" w:hAnsi="Calibri" w:cs="Calibri"/>
          <w:color w:val="404040"/>
          <w:spacing w:val="1"/>
          <w:sz w:val="24"/>
          <w:szCs w:val="24"/>
        </w:rPr>
        <w:t xml:space="preserve"> </w:t>
      </w:r>
      <w:r>
        <w:rPr>
          <w:rFonts w:hint="default" w:ascii="Calibri" w:hAnsi="Calibri" w:cs="Calibri"/>
          <w:color w:val="404040"/>
          <w:sz w:val="24"/>
          <w:szCs w:val="24"/>
        </w:rPr>
        <w:t>Scala</w:t>
      </w:r>
    </w:p>
    <w:p>
      <w:pPr>
        <w:pStyle w:val="2"/>
        <w:rPr>
          <w:rFonts w:hint="default" w:ascii="Calibri" w:hAnsi="Calibri" w:cs="Calibri"/>
          <w:sz w:val="24"/>
          <w:szCs w:val="24"/>
        </w:rPr>
      </w:pPr>
      <w:r>
        <w:rPr>
          <w:rFonts w:hint="default" w:ascii="Calibri" w:hAnsi="Calibri" w:cs="Calibri"/>
          <w:color w:val="2A7A88"/>
          <w:sz w:val="24"/>
          <w:szCs w:val="24"/>
        </w:rPr>
        <w:t>Education</w:t>
      </w:r>
    </w:p>
    <w:p>
      <w:pPr>
        <w:spacing w:before="19"/>
        <w:ind w:left="132" w:right="0" w:firstLine="0"/>
        <w:jc w:val="left"/>
        <w:rPr>
          <w:rFonts w:hint="default" w:ascii="Calibri" w:hAnsi="Calibri" w:cs="Calibri"/>
          <w:b/>
          <w:sz w:val="24"/>
          <w:szCs w:val="24"/>
        </w:rPr>
      </w:pPr>
      <w:r>
        <w:rPr>
          <w:rFonts w:hint="default" w:ascii="Calibri" w:hAnsi="Calibri" w:cs="Calibri"/>
          <w:b/>
          <w:color w:val="404040"/>
          <w:sz w:val="24"/>
          <w:szCs w:val="24"/>
        </w:rPr>
        <w:t xml:space="preserve">B. TECH </w:t>
      </w:r>
      <w:r>
        <w:rPr>
          <w:rFonts w:hint="default" w:ascii="Calibri" w:hAnsi="Calibri" w:cs="Calibri"/>
          <w:b/>
          <w:color w:val="404040"/>
          <w:sz w:val="24"/>
          <w:szCs w:val="24"/>
        </w:rPr>
        <w:t>Computer Science &amp; Engineering</w:t>
      </w:r>
      <w:r>
        <w:rPr>
          <w:rFonts w:hint="default" w:ascii="Calibri" w:hAnsi="Calibri" w:cs="Calibri"/>
          <w:b/>
          <w:color w:val="404040"/>
          <w:sz w:val="24"/>
          <w:szCs w:val="24"/>
          <w:lang w:val="en-GB"/>
        </w:rPr>
        <w:t xml:space="preserve">                 </w:t>
      </w:r>
      <w:r>
        <w:rPr>
          <w:rFonts w:hint="default" w:ascii="Calibri" w:hAnsi="Calibri" w:cs="Calibri"/>
          <w:color w:val="404040"/>
          <w:sz w:val="24"/>
          <w:szCs w:val="24"/>
        </w:rPr>
        <w:t>JNTUH UNIVERSITY 2013 – 17</w:t>
      </w:r>
    </w:p>
    <w:p>
      <w:pPr>
        <w:spacing w:before="0" w:line="256" w:lineRule="auto"/>
        <w:ind w:left="132" w:right="8057" w:hanging="15"/>
        <w:jc w:val="left"/>
        <w:rPr>
          <w:rFonts w:hint="default" w:ascii="Calibri" w:hAnsi="Calibri" w:cs="Calibri"/>
          <w:b/>
          <w:sz w:val="24"/>
          <w:szCs w:val="24"/>
        </w:rPr>
      </w:pPr>
      <w:r>
        <w:rPr>
          <w:rFonts w:hint="default" w:ascii="Calibri" w:hAnsi="Calibri" w:cs="Calibri"/>
          <w:b/>
          <w:color w:val="2A7A88"/>
          <w:sz w:val="24"/>
          <w:szCs w:val="24"/>
        </w:rPr>
        <w:t xml:space="preserve">Work Experience </w:t>
      </w:r>
      <w:r>
        <w:rPr>
          <w:rFonts w:hint="default" w:ascii="Calibri" w:hAnsi="Calibri" w:cs="Calibri"/>
          <w:b/>
          <w:sz w:val="24"/>
          <w:szCs w:val="24"/>
        </w:rPr>
        <w:t>Big Data Engineer</w:t>
      </w:r>
    </w:p>
    <w:p>
      <w:pPr>
        <w:spacing w:before="3" w:line="259" w:lineRule="auto"/>
        <w:ind w:left="132" w:right="5437" w:firstLine="0"/>
        <w:jc w:val="left"/>
        <w:rPr>
          <w:rFonts w:hint="default" w:ascii="Calibri" w:hAnsi="Calibri" w:cs="Calibri"/>
          <w:b/>
          <w:sz w:val="24"/>
          <w:szCs w:val="24"/>
        </w:rPr>
      </w:pPr>
      <w:r>
        <w:rPr>
          <w:rFonts w:hint="default" w:ascii="Calibri" w:hAnsi="Calibri" w:cs="Calibri"/>
          <w:b/>
          <w:sz w:val="24"/>
          <w:szCs w:val="24"/>
        </w:rPr>
        <w:t>Netstratum Technologies., Ernakulam, Kerala 15 June 2020 – till date</w:t>
      </w:r>
    </w:p>
    <w:p>
      <w:pPr>
        <w:spacing w:before="0"/>
        <w:ind w:left="602" w:right="0" w:firstLine="0"/>
        <w:jc w:val="left"/>
        <w:rPr>
          <w:rFonts w:hint="default" w:ascii="Calibri" w:hAnsi="Calibri" w:cs="Calibri"/>
          <w:b/>
          <w:sz w:val="24"/>
          <w:szCs w:val="24"/>
        </w:rPr>
      </w:pPr>
      <w:r>
        <w:rPr>
          <w:rFonts w:hint="default" w:ascii="Calibri" w:hAnsi="Calibri" w:cs="Calibri"/>
          <w:b/>
          <w:color w:val="252525"/>
          <w:sz w:val="24"/>
          <w:szCs w:val="24"/>
        </w:rPr>
        <w:t>ROLES AND RESPONSIBILITIES:</w:t>
      </w:r>
    </w:p>
    <w:p>
      <w:pPr>
        <w:pStyle w:val="9"/>
        <w:numPr>
          <w:ilvl w:val="0"/>
          <w:numId w:val="2"/>
        </w:numPr>
        <w:tabs>
          <w:tab w:val="left" w:pos="1932"/>
          <w:tab w:val="left" w:pos="1933"/>
        </w:tabs>
        <w:spacing w:before="48" w:after="0" w:line="240" w:lineRule="auto"/>
        <w:ind w:left="1932" w:right="0" w:hanging="361"/>
        <w:jc w:val="left"/>
        <w:rPr>
          <w:rFonts w:hint="default" w:ascii="Calibri" w:hAnsi="Calibri" w:cs="Calibri"/>
          <w:sz w:val="24"/>
          <w:szCs w:val="24"/>
        </w:rPr>
      </w:pPr>
      <w:r>
        <w:rPr>
          <w:rFonts w:hint="default" w:ascii="Calibri" w:hAnsi="Calibri" w:cs="Calibri"/>
          <w:color w:val="404040"/>
          <w:sz w:val="24"/>
          <w:szCs w:val="24"/>
        </w:rPr>
        <w:t>Providing business solutions to</w:t>
      </w:r>
      <w:r>
        <w:rPr>
          <w:rFonts w:hint="default" w:ascii="Calibri" w:hAnsi="Calibri" w:cs="Calibri"/>
          <w:color w:val="404040"/>
          <w:spacing w:val="-2"/>
          <w:sz w:val="24"/>
          <w:szCs w:val="24"/>
        </w:rPr>
        <w:t xml:space="preserve"> </w:t>
      </w:r>
      <w:r>
        <w:rPr>
          <w:rFonts w:hint="default" w:ascii="Calibri" w:hAnsi="Calibri" w:cs="Calibri"/>
          <w:color w:val="404040"/>
          <w:sz w:val="24"/>
          <w:szCs w:val="24"/>
        </w:rPr>
        <w:t>client/stakeholders</w:t>
      </w:r>
    </w:p>
    <w:p>
      <w:pPr>
        <w:pStyle w:val="9"/>
        <w:numPr>
          <w:ilvl w:val="0"/>
          <w:numId w:val="2"/>
        </w:numPr>
        <w:tabs>
          <w:tab w:val="left" w:pos="1932"/>
          <w:tab w:val="left" w:pos="1933"/>
        </w:tabs>
        <w:spacing w:before="18" w:after="0" w:line="240" w:lineRule="auto"/>
        <w:ind w:left="1932" w:right="0" w:hanging="361"/>
        <w:jc w:val="left"/>
        <w:rPr>
          <w:rFonts w:hint="default" w:ascii="Calibri" w:hAnsi="Calibri" w:cs="Calibri"/>
          <w:sz w:val="24"/>
          <w:szCs w:val="24"/>
        </w:rPr>
      </w:pPr>
      <w:r>
        <w:rPr>
          <w:rFonts w:hint="default" w:ascii="Calibri" w:hAnsi="Calibri" w:cs="Calibri"/>
          <w:color w:val="404040"/>
          <w:sz w:val="24"/>
          <w:szCs w:val="24"/>
        </w:rPr>
        <w:t>Report best fit model for further business decision making</w:t>
      </w:r>
    </w:p>
    <w:p>
      <w:pPr>
        <w:pStyle w:val="9"/>
        <w:numPr>
          <w:ilvl w:val="0"/>
          <w:numId w:val="2"/>
        </w:numPr>
        <w:tabs>
          <w:tab w:val="left" w:pos="1932"/>
          <w:tab w:val="left" w:pos="1933"/>
        </w:tabs>
        <w:spacing w:before="21" w:after="0" w:line="240" w:lineRule="auto"/>
        <w:ind w:left="1932" w:right="0" w:hanging="361"/>
        <w:jc w:val="left"/>
        <w:rPr>
          <w:rFonts w:hint="default" w:ascii="Calibri" w:hAnsi="Calibri" w:cs="Calibri"/>
          <w:sz w:val="24"/>
          <w:szCs w:val="24"/>
        </w:rPr>
      </w:pPr>
      <w:r>
        <w:rPr>
          <w:rFonts w:hint="default" w:ascii="Calibri" w:hAnsi="Calibri" w:cs="Calibri"/>
          <w:color w:val="404040"/>
          <w:sz w:val="24"/>
          <w:szCs w:val="24"/>
        </w:rPr>
        <w:t>Pre-model talk and preparation for model</w:t>
      </w:r>
      <w:r>
        <w:rPr>
          <w:rFonts w:hint="default" w:ascii="Calibri" w:hAnsi="Calibri" w:cs="Calibri"/>
          <w:color w:val="404040"/>
          <w:spacing w:val="-3"/>
          <w:sz w:val="24"/>
          <w:szCs w:val="24"/>
        </w:rPr>
        <w:t xml:space="preserve"> </w:t>
      </w:r>
      <w:r>
        <w:rPr>
          <w:rFonts w:hint="default" w:ascii="Calibri" w:hAnsi="Calibri" w:cs="Calibri"/>
          <w:color w:val="404040"/>
          <w:sz w:val="24"/>
          <w:szCs w:val="24"/>
        </w:rPr>
        <w:t>building</w:t>
      </w:r>
    </w:p>
    <w:p>
      <w:pPr>
        <w:pStyle w:val="9"/>
        <w:numPr>
          <w:ilvl w:val="0"/>
          <w:numId w:val="2"/>
        </w:numPr>
        <w:tabs>
          <w:tab w:val="left" w:pos="1932"/>
          <w:tab w:val="left" w:pos="1933"/>
        </w:tabs>
        <w:spacing w:before="18" w:after="0" w:line="240" w:lineRule="auto"/>
        <w:ind w:left="1932" w:right="0" w:hanging="361"/>
        <w:jc w:val="left"/>
        <w:rPr>
          <w:rFonts w:hint="default" w:ascii="Calibri" w:hAnsi="Calibri" w:cs="Calibri"/>
          <w:sz w:val="24"/>
          <w:szCs w:val="24"/>
        </w:rPr>
      </w:pPr>
      <w:r>
        <w:rPr>
          <w:rFonts w:hint="default" w:ascii="Calibri" w:hAnsi="Calibri" w:cs="Calibri"/>
          <w:color w:val="404040"/>
          <w:sz w:val="24"/>
          <w:szCs w:val="24"/>
        </w:rPr>
        <w:t>Responsible for the pre-model data preparation through EDA</w:t>
      </w:r>
      <w:r>
        <w:rPr>
          <w:rFonts w:hint="default" w:ascii="Calibri" w:hAnsi="Calibri" w:cs="Calibri"/>
          <w:color w:val="404040"/>
          <w:spacing w:val="-8"/>
          <w:sz w:val="24"/>
          <w:szCs w:val="24"/>
        </w:rPr>
        <w:t xml:space="preserve"> </w:t>
      </w:r>
      <w:r>
        <w:rPr>
          <w:rFonts w:hint="default" w:ascii="Calibri" w:hAnsi="Calibri" w:cs="Calibri"/>
          <w:color w:val="404040"/>
          <w:sz w:val="24"/>
          <w:szCs w:val="24"/>
        </w:rPr>
        <w:t>process</w:t>
      </w:r>
    </w:p>
    <w:p>
      <w:pPr>
        <w:pStyle w:val="9"/>
        <w:numPr>
          <w:ilvl w:val="0"/>
          <w:numId w:val="2"/>
        </w:numPr>
        <w:tabs>
          <w:tab w:val="left" w:pos="1932"/>
          <w:tab w:val="left" w:pos="1933"/>
        </w:tabs>
        <w:spacing w:before="20" w:after="0" w:line="259" w:lineRule="auto"/>
        <w:ind w:left="1932" w:right="525" w:hanging="360"/>
        <w:jc w:val="left"/>
        <w:rPr>
          <w:rFonts w:hint="default" w:ascii="Calibri" w:hAnsi="Calibri" w:cs="Calibri"/>
          <w:sz w:val="24"/>
          <w:szCs w:val="24"/>
        </w:rPr>
      </w:pPr>
      <w:r>
        <w:rPr>
          <w:rFonts w:hint="default" w:ascii="Calibri" w:hAnsi="Calibri" w:cs="Calibri"/>
          <w:color w:val="404040"/>
          <w:sz w:val="24"/>
          <w:szCs w:val="24"/>
        </w:rPr>
        <w:t>Strong</w:t>
      </w:r>
      <w:r>
        <w:rPr>
          <w:rFonts w:hint="default" w:ascii="Calibri" w:hAnsi="Calibri" w:cs="Calibri"/>
          <w:color w:val="404040"/>
          <w:spacing w:val="-6"/>
          <w:sz w:val="24"/>
          <w:szCs w:val="24"/>
        </w:rPr>
        <w:t xml:space="preserve"> </w:t>
      </w:r>
      <w:r>
        <w:rPr>
          <w:rFonts w:hint="default" w:ascii="Calibri" w:hAnsi="Calibri" w:cs="Calibri"/>
          <w:color w:val="404040"/>
          <w:sz w:val="24"/>
          <w:szCs w:val="24"/>
        </w:rPr>
        <w:t>Analytics</w:t>
      </w:r>
      <w:r>
        <w:rPr>
          <w:rFonts w:hint="default" w:ascii="Calibri" w:hAnsi="Calibri" w:cs="Calibri"/>
          <w:color w:val="404040"/>
          <w:spacing w:val="-5"/>
          <w:sz w:val="24"/>
          <w:szCs w:val="24"/>
        </w:rPr>
        <w:t xml:space="preserve"> </w:t>
      </w:r>
      <w:r>
        <w:rPr>
          <w:rFonts w:hint="default" w:ascii="Calibri" w:hAnsi="Calibri" w:cs="Calibri"/>
          <w:color w:val="404040"/>
          <w:sz w:val="24"/>
          <w:szCs w:val="24"/>
        </w:rPr>
        <w:t>Knowledge,</w:t>
      </w:r>
      <w:r>
        <w:rPr>
          <w:rFonts w:hint="default" w:ascii="Calibri" w:hAnsi="Calibri" w:cs="Calibri"/>
          <w:color w:val="404040"/>
          <w:spacing w:val="-3"/>
          <w:sz w:val="24"/>
          <w:szCs w:val="24"/>
        </w:rPr>
        <w:t xml:space="preserve"> </w:t>
      </w:r>
      <w:r>
        <w:rPr>
          <w:rFonts w:hint="default" w:ascii="Calibri" w:hAnsi="Calibri" w:cs="Calibri"/>
          <w:color w:val="404040"/>
          <w:sz w:val="24"/>
          <w:szCs w:val="24"/>
        </w:rPr>
        <w:t>Innovative</w:t>
      </w:r>
      <w:r>
        <w:rPr>
          <w:rFonts w:hint="default" w:ascii="Calibri" w:hAnsi="Calibri" w:cs="Calibri"/>
          <w:color w:val="404040"/>
          <w:spacing w:val="-4"/>
          <w:sz w:val="24"/>
          <w:szCs w:val="24"/>
        </w:rPr>
        <w:t xml:space="preserve"> </w:t>
      </w:r>
      <w:r>
        <w:rPr>
          <w:rFonts w:hint="default" w:ascii="Calibri" w:hAnsi="Calibri" w:cs="Calibri"/>
          <w:color w:val="404040"/>
          <w:sz w:val="24"/>
          <w:szCs w:val="24"/>
        </w:rPr>
        <w:t>thinking</w:t>
      </w:r>
      <w:r>
        <w:rPr>
          <w:rFonts w:hint="default" w:ascii="Calibri" w:hAnsi="Calibri" w:cs="Calibri"/>
          <w:color w:val="404040"/>
          <w:spacing w:val="-3"/>
          <w:sz w:val="24"/>
          <w:szCs w:val="24"/>
        </w:rPr>
        <w:t xml:space="preserve"> </w:t>
      </w:r>
      <w:r>
        <w:rPr>
          <w:rFonts w:hint="default" w:ascii="Calibri" w:hAnsi="Calibri" w:cs="Calibri"/>
          <w:color w:val="404040"/>
          <w:sz w:val="24"/>
          <w:szCs w:val="24"/>
        </w:rPr>
        <w:t>to</w:t>
      </w:r>
      <w:r>
        <w:rPr>
          <w:rFonts w:hint="default" w:ascii="Calibri" w:hAnsi="Calibri" w:cs="Calibri"/>
          <w:color w:val="404040"/>
          <w:spacing w:val="-4"/>
          <w:sz w:val="24"/>
          <w:szCs w:val="24"/>
        </w:rPr>
        <w:t xml:space="preserve"> </w:t>
      </w:r>
      <w:r>
        <w:rPr>
          <w:rFonts w:hint="default" w:ascii="Calibri" w:hAnsi="Calibri" w:cs="Calibri"/>
          <w:color w:val="404040"/>
          <w:sz w:val="24"/>
          <w:szCs w:val="24"/>
        </w:rPr>
        <w:t>extract</w:t>
      </w:r>
      <w:r>
        <w:rPr>
          <w:rFonts w:hint="default" w:ascii="Calibri" w:hAnsi="Calibri" w:cs="Calibri"/>
          <w:color w:val="404040"/>
          <w:spacing w:val="-6"/>
          <w:sz w:val="24"/>
          <w:szCs w:val="24"/>
        </w:rPr>
        <w:t xml:space="preserve"> </w:t>
      </w:r>
      <w:r>
        <w:rPr>
          <w:rFonts w:hint="default" w:ascii="Calibri" w:hAnsi="Calibri" w:cs="Calibri"/>
          <w:color w:val="404040"/>
          <w:sz w:val="24"/>
          <w:szCs w:val="24"/>
        </w:rPr>
        <w:t>new</w:t>
      </w:r>
      <w:r>
        <w:rPr>
          <w:rFonts w:hint="default" w:ascii="Calibri" w:hAnsi="Calibri" w:cs="Calibri"/>
          <w:color w:val="404040"/>
          <w:spacing w:val="-4"/>
          <w:sz w:val="24"/>
          <w:szCs w:val="24"/>
        </w:rPr>
        <w:t xml:space="preserve"> </w:t>
      </w:r>
      <w:r>
        <w:rPr>
          <w:rFonts w:hint="default" w:ascii="Calibri" w:hAnsi="Calibri" w:cs="Calibri"/>
          <w:color w:val="404040"/>
          <w:sz w:val="24"/>
          <w:szCs w:val="24"/>
        </w:rPr>
        <w:t>meaningful</w:t>
      </w:r>
      <w:r>
        <w:rPr>
          <w:rFonts w:hint="default" w:ascii="Calibri" w:hAnsi="Calibri" w:cs="Calibri"/>
          <w:color w:val="404040"/>
          <w:spacing w:val="-5"/>
          <w:sz w:val="24"/>
          <w:szCs w:val="24"/>
        </w:rPr>
        <w:t xml:space="preserve"> </w:t>
      </w:r>
      <w:r>
        <w:rPr>
          <w:rFonts w:hint="default" w:ascii="Calibri" w:hAnsi="Calibri" w:cs="Calibri"/>
          <w:color w:val="404040"/>
          <w:sz w:val="24"/>
          <w:szCs w:val="24"/>
        </w:rPr>
        <w:t>and</w:t>
      </w:r>
      <w:r>
        <w:rPr>
          <w:rFonts w:hint="default" w:ascii="Calibri" w:hAnsi="Calibri" w:cs="Calibri"/>
          <w:color w:val="404040"/>
          <w:spacing w:val="-5"/>
          <w:sz w:val="24"/>
          <w:szCs w:val="24"/>
        </w:rPr>
        <w:t xml:space="preserve"> </w:t>
      </w:r>
      <w:r>
        <w:rPr>
          <w:rFonts w:hint="default" w:ascii="Calibri" w:hAnsi="Calibri" w:cs="Calibri"/>
          <w:color w:val="404040"/>
          <w:sz w:val="24"/>
          <w:szCs w:val="24"/>
        </w:rPr>
        <w:t>actionable features from</w:t>
      </w:r>
      <w:r>
        <w:rPr>
          <w:rFonts w:hint="default" w:ascii="Calibri" w:hAnsi="Calibri" w:cs="Calibri"/>
          <w:color w:val="404040"/>
          <w:spacing w:val="-1"/>
          <w:sz w:val="24"/>
          <w:szCs w:val="24"/>
        </w:rPr>
        <w:t xml:space="preserve"> </w:t>
      </w:r>
      <w:r>
        <w:rPr>
          <w:rFonts w:hint="default" w:ascii="Calibri" w:hAnsi="Calibri" w:cs="Calibri"/>
          <w:color w:val="404040"/>
          <w:sz w:val="24"/>
          <w:szCs w:val="24"/>
        </w:rPr>
        <w:t>data.</w:t>
      </w:r>
    </w:p>
    <w:p>
      <w:pPr>
        <w:pStyle w:val="9"/>
        <w:numPr>
          <w:ilvl w:val="0"/>
          <w:numId w:val="2"/>
        </w:numPr>
        <w:tabs>
          <w:tab w:val="left" w:pos="1932"/>
          <w:tab w:val="left" w:pos="1933"/>
        </w:tabs>
        <w:spacing w:before="2" w:after="0" w:line="240" w:lineRule="auto"/>
        <w:ind w:left="1932" w:right="0" w:hanging="361"/>
        <w:jc w:val="left"/>
        <w:rPr>
          <w:rFonts w:hint="default" w:ascii="Calibri" w:hAnsi="Calibri" w:cs="Calibri"/>
          <w:sz w:val="24"/>
          <w:szCs w:val="24"/>
        </w:rPr>
      </w:pPr>
      <w:r>
        <w:rPr>
          <w:rFonts w:hint="default" w:ascii="Calibri" w:hAnsi="Calibri" w:cs="Calibri"/>
          <w:color w:val="404040"/>
          <w:sz w:val="24"/>
          <w:szCs w:val="24"/>
        </w:rPr>
        <w:t>Responsible for best solutions selection best on the type of</w:t>
      </w:r>
      <w:r>
        <w:rPr>
          <w:rFonts w:hint="default" w:ascii="Calibri" w:hAnsi="Calibri" w:cs="Calibri"/>
          <w:color w:val="404040"/>
          <w:spacing w:val="-12"/>
          <w:sz w:val="24"/>
          <w:szCs w:val="24"/>
        </w:rPr>
        <w:t xml:space="preserve"> </w:t>
      </w:r>
      <w:r>
        <w:rPr>
          <w:rFonts w:hint="default" w:ascii="Calibri" w:hAnsi="Calibri" w:cs="Calibri"/>
          <w:color w:val="404040"/>
          <w:sz w:val="24"/>
          <w:szCs w:val="24"/>
        </w:rPr>
        <w:t>data</w:t>
      </w:r>
    </w:p>
    <w:p>
      <w:pPr>
        <w:pStyle w:val="9"/>
        <w:numPr>
          <w:ilvl w:val="0"/>
          <w:numId w:val="2"/>
        </w:numPr>
        <w:tabs>
          <w:tab w:val="left" w:pos="1932"/>
          <w:tab w:val="left" w:pos="1933"/>
        </w:tabs>
        <w:spacing w:before="19" w:after="0" w:line="259" w:lineRule="auto"/>
        <w:ind w:left="1932" w:right="150" w:hanging="360"/>
        <w:jc w:val="left"/>
        <w:rPr>
          <w:rFonts w:hint="default" w:ascii="Calibri" w:hAnsi="Calibri" w:cs="Calibri"/>
          <w:sz w:val="24"/>
          <w:szCs w:val="24"/>
        </w:rPr>
      </w:pPr>
      <w:r>
        <w:rPr>
          <w:rFonts w:hint="default" w:ascii="Calibri" w:hAnsi="Calibri" w:cs="Calibri"/>
          <w:color w:val="404040"/>
          <w:sz w:val="24"/>
          <w:szCs w:val="24"/>
        </w:rPr>
        <w:t>Have</w:t>
      </w:r>
      <w:r>
        <w:rPr>
          <w:rFonts w:hint="default" w:ascii="Calibri" w:hAnsi="Calibri" w:cs="Calibri"/>
          <w:color w:val="404040"/>
          <w:spacing w:val="-5"/>
          <w:sz w:val="24"/>
          <w:szCs w:val="24"/>
        </w:rPr>
        <w:t xml:space="preserve"> </w:t>
      </w:r>
      <w:r>
        <w:rPr>
          <w:rFonts w:hint="default" w:ascii="Calibri" w:hAnsi="Calibri" w:cs="Calibri"/>
          <w:color w:val="404040"/>
          <w:sz w:val="24"/>
          <w:szCs w:val="24"/>
        </w:rPr>
        <w:t>a</w:t>
      </w:r>
      <w:r>
        <w:rPr>
          <w:rFonts w:hint="default" w:ascii="Calibri" w:hAnsi="Calibri" w:cs="Calibri"/>
          <w:color w:val="404040"/>
          <w:spacing w:val="-2"/>
          <w:sz w:val="24"/>
          <w:szCs w:val="24"/>
        </w:rPr>
        <w:t xml:space="preserve"> </w:t>
      </w:r>
      <w:r>
        <w:rPr>
          <w:rFonts w:hint="default" w:ascii="Calibri" w:hAnsi="Calibri" w:cs="Calibri"/>
          <w:color w:val="404040"/>
          <w:sz w:val="24"/>
          <w:szCs w:val="24"/>
        </w:rPr>
        <w:t>keen</w:t>
      </w:r>
      <w:r>
        <w:rPr>
          <w:rFonts w:hint="default" w:ascii="Calibri" w:hAnsi="Calibri" w:cs="Calibri"/>
          <w:color w:val="404040"/>
          <w:spacing w:val="-2"/>
          <w:sz w:val="24"/>
          <w:szCs w:val="24"/>
        </w:rPr>
        <w:t xml:space="preserve"> </w:t>
      </w:r>
      <w:r>
        <w:rPr>
          <w:rFonts w:hint="default" w:ascii="Calibri" w:hAnsi="Calibri" w:cs="Calibri"/>
          <w:color w:val="404040"/>
          <w:sz w:val="24"/>
          <w:szCs w:val="24"/>
        </w:rPr>
        <w:t>desire</w:t>
      </w:r>
      <w:r>
        <w:rPr>
          <w:rFonts w:hint="default" w:ascii="Calibri" w:hAnsi="Calibri" w:cs="Calibri"/>
          <w:color w:val="404040"/>
          <w:spacing w:val="-4"/>
          <w:sz w:val="24"/>
          <w:szCs w:val="24"/>
        </w:rPr>
        <w:t xml:space="preserve"> </w:t>
      </w:r>
      <w:r>
        <w:rPr>
          <w:rFonts w:hint="default" w:ascii="Calibri" w:hAnsi="Calibri" w:cs="Calibri"/>
          <w:color w:val="404040"/>
          <w:sz w:val="24"/>
          <w:szCs w:val="24"/>
        </w:rPr>
        <w:t>to</w:t>
      </w:r>
      <w:r>
        <w:rPr>
          <w:rFonts w:hint="default" w:ascii="Calibri" w:hAnsi="Calibri" w:cs="Calibri"/>
          <w:color w:val="404040"/>
          <w:spacing w:val="-4"/>
          <w:sz w:val="24"/>
          <w:szCs w:val="24"/>
        </w:rPr>
        <w:t xml:space="preserve"> </w:t>
      </w:r>
      <w:r>
        <w:rPr>
          <w:rFonts w:hint="default" w:ascii="Calibri" w:hAnsi="Calibri" w:cs="Calibri"/>
          <w:color w:val="404040"/>
          <w:sz w:val="24"/>
          <w:szCs w:val="24"/>
        </w:rPr>
        <w:t>solve business</w:t>
      </w:r>
      <w:r>
        <w:rPr>
          <w:rFonts w:hint="default" w:ascii="Calibri" w:hAnsi="Calibri" w:cs="Calibri"/>
          <w:color w:val="404040"/>
          <w:spacing w:val="-3"/>
          <w:sz w:val="24"/>
          <w:szCs w:val="24"/>
        </w:rPr>
        <w:t xml:space="preserve"> </w:t>
      </w:r>
      <w:r>
        <w:rPr>
          <w:rFonts w:hint="default" w:ascii="Calibri" w:hAnsi="Calibri" w:cs="Calibri"/>
          <w:color w:val="404040"/>
          <w:sz w:val="24"/>
          <w:szCs w:val="24"/>
        </w:rPr>
        <w:t>problems</w:t>
      </w:r>
      <w:r>
        <w:rPr>
          <w:rFonts w:hint="default" w:ascii="Calibri" w:hAnsi="Calibri" w:cs="Calibri"/>
          <w:color w:val="404040"/>
          <w:spacing w:val="-4"/>
          <w:sz w:val="24"/>
          <w:szCs w:val="24"/>
        </w:rPr>
        <w:t xml:space="preserve"> </w:t>
      </w:r>
      <w:r>
        <w:rPr>
          <w:rFonts w:hint="default" w:ascii="Calibri" w:hAnsi="Calibri" w:cs="Calibri"/>
          <w:color w:val="404040"/>
          <w:sz w:val="24"/>
          <w:szCs w:val="24"/>
        </w:rPr>
        <w:t>and</w:t>
      </w:r>
      <w:r>
        <w:rPr>
          <w:rFonts w:hint="default" w:ascii="Calibri" w:hAnsi="Calibri" w:cs="Calibri"/>
          <w:color w:val="404040"/>
          <w:spacing w:val="-3"/>
          <w:sz w:val="24"/>
          <w:szCs w:val="24"/>
        </w:rPr>
        <w:t xml:space="preserve"> </w:t>
      </w:r>
      <w:r>
        <w:rPr>
          <w:rFonts w:hint="default" w:ascii="Calibri" w:hAnsi="Calibri" w:cs="Calibri"/>
          <w:color w:val="404040"/>
          <w:sz w:val="24"/>
          <w:szCs w:val="24"/>
        </w:rPr>
        <w:t>find</w:t>
      </w:r>
      <w:r>
        <w:rPr>
          <w:rFonts w:hint="default" w:ascii="Calibri" w:hAnsi="Calibri" w:cs="Calibri"/>
          <w:color w:val="404040"/>
          <w:spacing w:val="-1"/>
          <w:sz w:val="24"/>
          <w:szCs w:val="24"/>
        </w:rPr>
        <w:t xml:space="preserve"> </w:t>
      </w:r>
      <w:r>
        <w:rPr>
          <w:rFonts w:hint="default" w:ascii="Calibri" w:hAnsi="Calibri" w:cs="Calibri"/>
          <w:color w:val="404040"/>
          <w:sz w:val="24"/>
          <w:szCs w:val="24"/>
        </w:rPr>
        <w:t>patterns</w:t>
      </w:r>
      <w:r>
        <w:rPr>
          <w:rFonts w:hint="default" w:ascii="Calibri" w:hAnsi="Calibri" w:cs="Calibri"/>
          <w:color w:val="404040"/>
          <w:spacing w:val="-3"/>
          <w:sz w:val="24"/>
          <w:szCs w:val="24"/>
        </w:rPr>
        <w:t xml:space="preserve"> </w:t>
      </w:r>
      <w:r>
        <w:rPr>
          <w:rFonts w:hint="default" w:ascii="Calibri" w:hAnsi="Calibri" w:cs="Calibri"/>
          <w:color w:val="404040"/>
          <w:sz w:val="24"/>
          <w:szCs w:val="24"/>
        </w:rPr>
        <w:t>and</w:t>
      </w:r>
      <w:r>
        <w:rPr>
          <w:rFonts w:hint="default" w:ascii="Calibri" w:hAnsi="Calibri" w:cs="Calibri"/>
          <w:color w:val="404040"/>
          <w:spacing w:val="-4"/>
          <w:sz w:val="24"/>
          <w:szCs w:val="24"/>
        </w:rPr>
        <w:t xml:space="preserve"> </w:t>
      </w:r>
      <w:r>
        <w:rPr>
          <w:rFonts w:hint="default" w:ascii="Calibri" w:hAnsi="Calibri" w:cs="Calibri"/>
          <w:color w:val="404040"/>
          <w:sz w:val="24"/>
          <w:szCs w:val="24"/>
        </w:rPr>
        <w:t>insights within</w:t>
      </w:r>
      <w:r>
        <w:rPr>
          <w:rFonts w:hint="default" w:ascii="Calibri" w:hAnsi="Calibri" w:cs="Calibri"/>
          <w:color w:val="404040"/>
          <w:spacing w:val="-2"/>
          <w:sz w:val="24"/>
          <w:szCs w:val="24"/>
        </w:rPr>
        <w:t xml:space="preserve"> </w:t>
      </w:r>
      <w:r>
        <w:rPr>
          <w:rFonts w:hint="default" w:ascii="Calibri" w:hAnsi="Calibri" w:cs="Calibri"/>
          <w:color w:val="404040"/>
          <w:sz w:val="24"/>
          <w:szCs w:val="24"/>
        </w:rPr>
        <w:t>structured and unstructured</w:t>
      </w:r>
      <w:r>
        <w:rPr>
          <w:rFonts w:hint="default" w:ascii="Calibri" w:hAnsi="Calibri" w:cs="Calibri"/>
          <w:color w:val="404040"/>
          <w:spacing w:val="-1"/>
          <w:sz w:val="24"/>
          <w:szCs w:val="24"/>
        </w:rPr>
        <w:t xml:space="preserve"> </w:t>
      </w:r>
      <w:r>
        <w:rPr>
          <w:rFonts w:hint="default" w:ascii="Calibri" w:hAnsi="Calibri" w:cs="Calibri"/>
          <w:color w:val="404040"/>
          <w:sz w:val="24"/>
          <w:szCs w:val="24"/>
        </w:rPr>
        <w:t>data</w:t>
      </w:r>
    </w:p>
    <w:p>
      <w:pPr>
        <w:pStyle w:val="9"/>
        <w:numPr>
          <w:ilvl w:val="0"/>
          <w:numId w:val="2"/>
        </w:numPr>
        <w:tabs>
          <w:tab w:val="left" w:pos="1932"/>
          <w:tab w:val="left" w:pos="1933"/>
        </w:tabs>
        <w:spacing w:before="0" w:after="0" w:line="259" w:lineRule="auto"/>
        <w:ind w:left="1932" w:right="241" w:hanging="360"/>
        <w:jc w:val="left"/>
        <w:rPr>
          <w:rFonts w:hint="default" w:ascii="Calibri" w:hAnsi="Calibri" w:cs="Calibri"/>
          <w:sz w:val="24"/>
          <w:szCs w:val="24"/>
        </w:rPr>
      </w:pPr>
      <w:r>
        <w:rPr>
          <w:rFonts w:hint="default" w:ascii="Calibri" w:hAnsi="Calibri" w:cs="Calibri"/>
          <w:color w:val="404040"/>
          <w:sz w:val="24"/>
          <w:szCs w:val="24"/>
        </w:rPr>
        <w:t>Passionate</w:t>
      </w:r>
      <w:r>
        <w:rPr>
          <w:rFonts w:hint="default" w:ascii="Calibri" w:hAnsi="Calibri" w:cs="Calibri"/>
          <w:color w:val="404040"/>
          <w:spacing w:val="-6"/>
          <w:sz w:val="24"/>
          <w:szCs w:val="24"/>
        </w:rPr>
        <w:t xml:space="preserve"> </w:t>
      </w:r>
      <w:r>
        <w:rPr>
          <w:rFonts w:hint="default" w:ascii="Calibri" w:hAnsi="Calibri" w:cs="Calibri"/>
          <w:color w:val="404040"/>
          <w:sz w:val="24"/>
          <w:szCs w:val="24"/>
        </w:rPr>
        <w:t>about</w:t>
      </w:r>
      <w:r>
        <w:rPr>
          <w:rFonts w:hint="default" w:ascii="Calibri" w:hAnsi="Calibri" w:cs="Calibri"/>
          <w:color w:val="404040"/>
          <w:spacing w:val="-2"/>
          <w:sz w:val="24"/>
          <w:szCs w:val="24"/>
        </w:rPr>
        <w:t xml:space="preserve"> </w:t>
      </w:r>
      <w:r>
        <w:rPr>
          <w:rFonts w:hint="default" w:ascii="Calibri" w:hAnsi="Calibri" w:cs="Calibri"/>
          <w:color w:val="404040"/>
          <w:sz w:val="24"/>
          <w:szCs w:val="24"/>
        </w:rPr>
        <w:t>working</w:t>
      </w:r>
      <w:r>
        <w:rPr>
          <w:rFonts w:hint="default" w:ascii="Calibri" w:hAnsi="Calibri" w:cs="Calibri"/>
          <w:color w:val="404040"/>
          <w:spacing w:val="-2"/>
          <w:sz w:val="24"/>
          <w:szCs w:val="24"/>
        </w:rPr>
        <w:t xml:space="preserve"> </w:t>
      </w:r>
      <w:r>
        <w:rPr>
          <w:rFonts w:hint="default" w:ascii="Calibri" w:hAnsi="Calibri" w:cs="Calibri"/>
          <w:color w:val="404040"/>
          <w:sz w:val="24"/>
          <w:szCs w:val="24"/>
        </w:rPr>
        <w:t>on</w:t>
      </w:r>
      <w:r>
        <w:rPr>
          <w:rFonts w:hint="default" w:ascii="Calibri" w:hAnsi="Calibri" w:cs="Calibri"/>
          <w:color w:val="404040"/>
          <w:spacing w:val="-5"/>
          <w:sz w:val="24"/>
          <w:szCs w:val="24"/>
        </w:rPr>
        <w:t xml:space="preserve"> </w:t>
      </w:r>
      <w:r>
        <w:rPr>
          <w:rFonts w:hint="default" w:ascii="Calibri" w:hAnsi="Calibri" w:cs="Calibri"/>
          <w:color w:val="404040"/>
          <w:sz w:val="24"/>
          <w:szCs w:val="24"/>
        </w:rPr>
        <w:t>large</w:t>
      </w:r>
      <w:r>
        <w:rPr>
          <w:rFonts w:hint="default" w:ascii="Calibri" w:hAnsi="Calibri" w:cs="Calibri"/>
          <w:color w:val="404040"/>
          <w:spacing w:val="-3"/>
          <w:sz w:val="24"/>
          <w:szCs w:val="24"/>
        </w:rPr>
        <w:t xml:space="preserve"> </w:t>
      </w:r>
      <w:r>
        <w:rPr>
          <w:rFonts w:hint="default" w:ascii="Calibri" w:hAnsi="Calibri" w:cs="Calibri"/>
          <w:color w:val="404040"/>
          <w:sz w:val="24"/>
          <w:szCs w:val="24"/>
        </w:rPr>
        <w:t>data</w:t>
      </w:r>
      <w:r>
        <w:rPr>
          <w:rFonts w:hint="default" w:ascii="Calibri" w:hAnsi="Calibri" w:cs="Calibri"/>
          <w:color w:val="404040"/>
          <w:spacing w:val="-4"/>
          <w:sz w:val="24"/>
          <w:szCs w:val="24"/>
        </w:rPr>
        <w:t xml:space="preserve"> </w:t>
      </w:r>
      <w:r>
        <w:rPr>
          <w:rFonts w:hint="default" w:ascii="Calibri" w:hAnsi="Calibri" w:cs="Calibri"/>
          <w:color w:val="404040"/>
          <w:sz w:val="24"/>
          <w:szCs w:val="24"/>
        </w:rPr>
        <w:t>sets</w:t>
      </w:r>
      <w:r>
        <w:rPr>
          <w:rFonts w:hint="default" w:ascii="Calibri" w:hAnsi="Calibri" w:cs="Calibri"/>
          <w:color w:val="404040"/>
          <w:spacing w:val="-4"/>
          <w:sz w:val="24"/>
          <w:szCs w:val="24"/>
        </w:rPr>
        <w:t xml:space="preserve"> </w:t>
      </w:r>
      <w:r>
        <w:rPr>
          <w:rFonts w:hint="default" w:ascii="Calibri" w:hAnsi="Calibri" w:cs="Calibri"/>
          <w:color w:val="404040"/>
          <w:sz w:val="24"/>
          <w:szCs w:val="24"/>
        </w:rPr>
        <w:t>and</w:t>
      </w:r>
      <w:r>
        <w:rPr>
          <w:rFonts w:hint="default" w:ascii="Calibri" w:hAnsi="Calibri" w:cs="Calibri"/>
          <w:color w:val="404040"/>
          <w:spacing w:val="-2"/>
          <w:sz w:val="24"/>
          <w:szCs w:val="24"/>
        </w:rPr>
        <w:t xml:space="preserve"> </w:t>
      </w:r>
      <w:r>
        <w:rPr>
          <w:rFonts w:hint="default" w:ascii="Calibri" w:hAnsi="Calibri" w:cs="Calibri"/>
          <w:color w:val="404040"/>
          <w:sz w:val="24"/>
          <w:szCs w:val="24"/>
        </w:rPr>
        <w:t>able</w:t>
      </w:r>
      <w:r>
        <w:rPr>
          <w:rFonts w:hint="default" w:ascii="Calibri" w:hAnsi="Calibri" w:cs="Calibri"/>
          <w:color w:val="404040"/>
          <w:spacing w:val="-3"/>
          <w:sz w:val="24"/>
          <w:szCs w:val="24"/>
        </w:rPr>
        <w:t xml:space="preserve"> </w:t>
      </w:r>
      <w:r>
        <w:rPr>
          <w:rFonts w:hint="default" w:ascii="Calibri" w:hAnsi="Calibri" w:cs="Calibri"/>
          <w:color w:val="404040"/>
          <w:sz w:val="24"/>
          <w:szCs w:val="24"/>
        </w:rPr>
        <w:t>to</w:t>
      </w:r>
      <w:r>
        <w:rPr>
          <w:rFonts w:hint="default" w:ascii="Calibri" w:hAnsi="Calibri" w:cs="Calibri"/>
          <w:color w:val="404040"/>
          <w:spacing w:val="-3"/>
          <w:sz w:val="24"/>
          <w:szCs w:val="24"/>
        </w:rPr>
        <w:t xml:space="preserve"> </w:t>
      </w:r>
      <w:r>
        <w:rPr>
          <w:rFonts w:hint="default" w:ascii="Calibri" w:hAnsi="Calibri" w:cs="Calibri"/>
          <w:color w:val="404040"/>
          <w:sz w:val="24"/>
          <w:szCs w:val="24"/>
        </w:rPr>
        <w:t>communicate</w:t>
      </w:r>
      <w:r>
        <w:rPr>
          <w:rFonts w:hint="default" w:ascii="Calibri" w:hAnsi="Calibri" w:cs="Calibri"/>
          <w:color w:val="404040"/>
          <w:spacing w:val="-5"/>
          <w:sz w:val="24"/>
          <w:szCs w:val="24"/>
        </w:rPr>
        <w:t xml:space="preserve"> </w:t>
      </w:r>
      <w:r>
        <w:rPr>
          <w:rFonts w:hint="default" w:ascii="Calibri" w:hAnsi="Calibri" w:cs="Calibri"/>
          <w:color w:val="404040"/>
          <w:sz w:val="24"/>
          <w:szCs w:val="24"/>
        </w:rPr>
        <w:t>high</w:t>
      </w:r>
      <w:r>
        <w:rPr>
          <w:rFonts w:hint="default" w:ascii="Calibri" w:hAnsi="Calibri" w:cs="Calibri"/>
          <w:color w:val="404040"/>
          <w:spacing w:val="-1"/>
          <w:sz w:val="24"/>
          <w:szCs w:val="24"/>
        </w:rPr>
        <w:t xml:space="preserve"> </w:t>
      </w:r>
      <w:r>
        <w:rPr>
          <w:rFonts w:hint="default" w:ascii="Calibri" w:hAnsi="Calibri" w:cs="Calibri"/>
          <w:color w:val="404040"/>
          <w:sz w:val="24"/>
          <w:szCs w:val="24"/>
        </w:rPr>
        <w:t>valued</w:t>
      </w:r>
      <w:r>
        <w:rPr>
          <w:rFonts w:hint="default" w:ascii="Calibri" w:hAnsi="Calibri" w:cs="Calibri"/>
          <w:color w:val="404040"/>
          <w:spacing w:val="-4"/>
          <w:sz w:val="24"/>
          <w:szCs w:val="24"/>
        </w:rPr>
        <w:t xml:space="preserve"> </w:t>
      </w:r>
      <w:r>
        <w:rPr>
          <w:rFonts w:hint="default" w:ascii="Calibri" w:hAnsi="Calibri" w:cs="Calibri"/>
          <w:color w:val="404040"/>
          <w:sz w:val="24"/>
          <w:szCs w:val="24"/>
        </w:rPr>
        <w:t>solutions</w:t>
      </w:r>
      <w:r>
        <w:rPr>
          <w:rFonts w:hint="default" w:ascii="Calibri" w:hAnsi="Calibri" w:cs="Calibri"/>
          <w:color w:val="404040"/>
          <w:spacing w:val="-4"/>
          <w:sz w:val="24"/>
          <w:szCs w:val="24"/>
        </w:rPr>
        <w:t xml:space="preserve"> </w:t>
      </w:r>
      <w:r>
        <w:rPr>
          <w:rFonts w:hint="default" w:ascii="Calibri" w:hAnsi="Calibri" w:cs="Calibri"/>
          <w:color w:val="404040"/>
          <w:sz w:val="24"/>
          <w:szCs w:val="24"/>
        </w:rPr>
        <w:t>to business</w:t>
      </w:r>
      <w:r>
        <w:rPr>
          <w:rFonts w:hint="default" w:ascii="Calibri" w:hAnsi="Calibri" w:cs="Calibri"/>
          <w:color w:val="404040"/>
          <w:spacing w:val="-2"/>
          <w:sz w:val="24"/>
          <w:szCs w:val="24"/>
        </w:rPr>
        <w:t xml:space="preserve"> </w:t>
      </w:r>
      <w:r>
        <w:rPr>
          <w:rFonts w:hint="default" w:ascii="Calibri" w:hAnsi="Calibri" w:cs="Calibri"/>
          <w:color w:val="404040"/>
          <w:sz w:val="24"/>
          <w:szCs w:val="24"/>
        </w:rPr>
        <w:t>stakeholders.</w:t>
      </w:r>
      <w:r>
        <w:rPr>
          <w:rFonts w:hint="default" w:ascii="Calibri" w:hAnsi="Calibri" w:cs="Calibri"/>
          <w:color w:val="404040"/>
          <w:sz w:val="24"/>
          <w:szCs w:val="24"/>
          <w:lang w:val="en-GB"/>
        </w:rPr>
        <w:t xml:space="preserve"> </w:t>
      </w:r>
      <w:r>
        <w:rPr>
          <w:rFonts w:hint="default" w:ascii="Calibri" w:hAnsi="Calibri" w:cs="Calibri"/>
          <w:color w:val="404040"/>
          <w:sz w:val="24"/>
          <w:szCs w:val="24"/>
        </w:rPr>
        <w:t>Team player who can successfully lead and motivate cross-functional</w:t>
      </w:r>
      <w:r>
        <w:rPr>
          <w:rFonts w:hint="default" w:ascii="Calibri" w:hAnsi="Calibri" w:cs="Calibri"/>
          <w:color w:val="404040"/>
          <w:spacing w:val="-11"/>
          <w:sz w:val="24"/>
          <w:szCs w:val="24"/>
        </w:rPr>
        <w:t xml:space="preserve"> </w:t>
      </w:r>
      <w:r>
        <w:rPr>
          <w:rFonts w:hint="default" w:ascii="Calibri" w:hAnsi="Calibri" w:cs="Calibri"/>
          <w:color w:val="404040"/>
          <w:sz w:val="24"/>
          <w:szCs w:val="24"/>
        </w:rPr>
        <w:t>teams</w:t>
      </w:r>
    </w:p>
    <w:p>
      <w:pPr>
        <w:pStyle w:val="9"/>
        <w:widowControl w:val="0"/>
        <w:numPr>
          <w:numId w:val="0"/>
        </w:numPr>
        <w:tabs>
          <w:tab w:val="left" w:pos="1932"/>
          <w:tab w:val="left" w:pos="1933"/>
        </w:tabs>
        <w:autoSpaceDE w:val="0"/>
        <w:autoSpaceDN w:val="0"/>
        <w:spacing w:before="2" w:after="0" w:line="240" w:lineRule="auto"/>
        <w:ind w:right="0" w:rightChars="0"/>
        <w:jc w:val="left"/>
        <w:rPr>
          <w:rFonts w:hint="default" w:ascii="Calibri" w:hAnsi="Calibri" w:cs="Calibri"/>
          <w:color w:val="404040"/>
          <w:sz w:val="24"/>
          <w:szCs w:val="24"/>
        </w:rPr>
      </w:pPr>
    </w:p>
    <w:p>
      <w:pPr>
        <w:pStyle w:val="9"/>
        <w:widowControl w:val="0"/>
        <w:numPr>
          <w:numId w:val="0"/>
        </w:numPr>
        <w:tabs>
          <w:tab w:val="left" w:pos="1932"/>
          <w:tab w:val="left" w:pos="1933"/>
        </w:tabs>
        <w:autoSpaceDE w:val="0"/>
        <w:autoSpaceDN w:val="0"/>
        <w:spacing w:before="2" w:after="0" w:line="240" w:lineRule="auto"/>
        <w:ind w:right="0" w:rightChars="0"/>
        <w:jc w:val="left"/>
        <w:rPr>
          <w:rFonts w:hint="default" w:ascii="Calibri" w:hAnsi="Calibri" w:cs="Calibri"/>
          <w:color w:val="404040"/>
          <w:sz w:val="24"/>
          <w:szCs w:val="24"/>
        </w:rPr>
        <w:sectPr>
          <w:type w:val="continuous"/>
          <w:pgSz w:w="12240" w:h="15840"/>
          <w:pgMar w:top="960" w:right="1040" w:bottom="280" w:left="1020" w:header="720" w:footer="720" w:gutter="0"/>
          <w:cols w:space="720" w:num="1"/>
        </w:sectPr>
      </w:pPr>
    </w:p>
    <w:p>
      <w:pPr>
        <w:pStyle w:val="2"/>
        <w:spacing w:before="71"/>
        <w:ind w:left="0" w:leftChars="0" w:firstLine="0" w:firstLineChars="0"/>
        <w:rPr>
          <w:rFonts w:hint="default" w:ascii="Calibri" w:hAnsi="Calibri" w:cs="Calibri"/>
          <w:sz w:val="24"/>
          <w:szCs w:val="24"/>
        </w:rPr>
      </w:pPr>
      <w:r>
        <w:rPr>
          <w:rFonts w:hint="default" w:ascii="Calibri" w:hAnsi="Calibri" w:cs="Calibri"/>
          <w:color w:val="404040"/>
          <w:sz w:val="24"/>
          <w:szCs w:val="24"/>
        </w:rPr>
        <w:t>Projects:</w:t>
      </w:r>
    </w:p>
    <w:p>
      <w:pPr>
        <w:pStyle w:val="3"/>
        <w:spacing w:before="18"/>
        <w:rPr>
          <w:rFonts w:hint="default" w:ascii="Calibri" w:hAnsi="Calibri" w:cs="Calibri"/>
          <w:sz w:val="24"/>
          <w:szCs w:val="24"/>
        </w:rPr>
      </w:pPr>
      <w:r>
        <w:rPr>
          <w:rFonts w:hint="default" w:ascii="Calibri" w:hAnsi="Calibri" w:cs="Calibri"/>
          <w:sz w:val="24"/>
          <w:szCs w:val="24"/>
        </w:rPr>
        <w:t>Hoolva Transform Communications Analytics:</w:t>
      </w:r>
    </w:p>
    <w:p>
      <w:pPr>
        <w:spacing w:before="21"/>
        <w:ind w:left="492" w:right="0" w:firstLine="0"/>
        <w:jc w:val="left"/>
        <w:rPr>
          <w:rFonts w:hint="default" w:ascii="Calibri" w:hAnsi="Calibri" w:cs="Calibri"/>
          <w:b/>
          <w:sz w:val="24"/>
          <w:szCs w:val="24"/>
        </w:rPr>
      </w:pPr>
      <w:r>
        <w:rPr>
          <w:rFonts w:hint="default" w:ascii="Calibri" w:hAnsi="Calibri" w:cs="Calibri"/>
          <w:b/>
          <w:sz w:val="24"/>
          <w:szCs w:val="24"/>
        </w:rPr>
        <w:t>Hoolva conference business solutions</w:t>
      </w:r>
    </w:p>
    <w:p>
      <w:pPr>
        <w:pStyle w:val="4"/>
        <w:spacing w:before="20"/>
        <w:ind w:left="492"/>
        <w:rPr>
          <w:rFonts w:hint="default" w:ascii="Calibri" w:hAnsi="Calibri" w:cs="Calibri"/>
          <w:sz w:val="24"/>
          <w:szCs w:val="24"/>
        </w:rPr>
      </w:pPr>
      <w:r>
        <w:rPr>
          <w:rFonts w:hint="default" w:ascii="Calibri" w:hAnsi="Calibri" w:cs="Calibri"/>
          <w:color w:val="252525"/>
          <w:sz w:val="24"/>
          <w:szCs w:val="24"/>
        </w:rPr>
        <w:t>PROJECT DESCRIPTION: HOOLVA IS A BUSINESS SOLUTIONS AND COMPETE IN VIDEO CONFERENCING.</w:t>
      </w:r>
    </w:p>
    <w:p>
      <w:pPr>
        <w:pStyle w:val="9"/>
        <w:numPr>
          <w:ilvl w:val="0"/>
          <w:numId w:val="3"/>
        </w:numPr>
        <w:tabs>
          <w:tab w:val="left" w:pos="1572"/>
          <w:tab w:val="left" w:pos="1573"/>
        </w:tabs>
        <w:spacing w:before="48"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We deal with Hoolva Video conference Data logs which are a large set of unstructured data</w:t>
      </w:r>
      <w:r>
        <w:rPr>
          <w:rFonts w:hint="default" w:ascii="Calibri" w:hAnsi="Calibri" w:cs="Calibri"/>
          <w:color w:val="404040"/>
          <w:spacing w:val="-21"/>
          <w:sz w:val="24"/>
          <w:szCs w:val="24"/>
        </w:rPr>
        <w:t xml:space="preserve"> </w:t>
      </w:r>
      <w:r>
        <w:rPr>
          <w:rFonts w:hint="default" w:ascii="Calibri" w:hAnsi="Calibri" w:cs="Calibri"/>
          <w:color w:val="404040"/>
          <w:sz w:val="24"/>
          <w:szCs w:val="24"/>
        </w:rPr>
        <w:t>logs.</w:t>
      </w:r>
    </w:p>
    <w:p>
      <w:pPr>
        <w:pStyle w:val="9"/>
        <w:numPr>
          <w:ilvl w:val="0"/>
          <w:numId w:val="3"/>
        </w:numPr>
        <w:tabs>
          <w:tab w:val="left" w:pos="1572"/>
          <w:tab w:val="left" w:pos="1573"/>
        </w:tabs>
        <w:spacing w:before="18" w:after="0" w:line="259" w:lineRule="auto"/>
        <w:ind w:left="1572" w:right="196" w:hanging="360"/>
        <w:jc w:val="left"/>
        <w:rPr>
          <w:rFonts w:hint="default" w:ascii="Calibri" w:hAnsi="Calibri" w:cs="Calibri"/>
          <w:color w:val="404040"/>
          <w:sz w:val="24"/>
          <w:szCs w:val="24"/>
        </w:rPr>
      </w:pPr>
      <w:r>
        <w:rPr>
          <w:rFonts w:hint="default" w:ascii="Calibri" w:hAnsi="Calibri" w:cs="Calibri"/>
          <w:color w:val="404040"/>
          <w:sz w:val="24"/>
          <w:szCs w:val="24"/>
        </w:rPr>
        <w:t>We</w:t>
      </w:r>
      <w:r>
        <w:rPr>
          <w:rFonts w:hint="default" w:ascii="Calibri" w:hAnsi="Calibri" w:cs="Calibri"/>
          <w:color w:val="404040"/>
          <w:spacing w:val="-3"/>
          <w:sz w:val="24"/>
          <w:szCs w:val="24"/>
        </w:rPr>
        <w:t xml:space="preserve"> </w:t>
      </w:r>
      <w:r>
        <w:rPr>
          <w:rFonts w:hint="default" w:ascii="Calibri" w:hAnsi="Calibri" w:cs="Calibri"/>
          <w:color w:val="404040"/>
          <w:sz w:val="24"/>
          <w:szCs w:val="24"/>
        </w:rPr>
        <w:t>use</w:t>
      </w:r>
      <w:r>
        <w:rPr>
          <w:rFonts w:hint="default" w:ascii="Calibri" w:hAnsi="Calibri" w:cs="Calibri"/>
          <w:color w:val="404040"/>
          <w:spacing w:val="-3"/>
          <w:sz w:val="24"/>
          <w:szCs w:val="24"/>
        </w:rPr>
        <w:t xml:space="preserve"> </w:t>
      </w:r>
      <w:r>
        <w:rPr>
          <w:rFonts w:hint="default" w:ascii="Calibri" w:hAnsi="Calibri" w:cs="Calibri"/>
          <w:color w:val="404040"/>
          <w:sz w:val="24"/>
          <w:szCs w:val="24"/>
        </w:rPr>
        <w:t>Big</w:t>
      </w:r>
      <w:r>
        <w:rPr>
          <w:rFonts w:hint="default" w:ascii="Calibri" w:hAnsi="Calibri" w:cs="Calibri"/>
          <w:color w:val="404040"/>
          <w:spacing w:val="-4"/>
          <w:sz w:val="24"/>
          <w:szCs w:val="24"/>
        </w:rPr>
        <w:t xml:space="preserve"> </w:t>
      </w:r>
      <w:r>
        <w:rPr>
          <w:rFonts w:hint="default" w:ascii="Calibri" w:hAnsi="Calibri" w:cs="Calibri"/>
          <w:color w:val="404040"/>
          <w:sz w:val="24"/>
          <w:szCs w:val="24"/>
        </w:rPr>
        <w:t>data</w:t>
      </w:r>
      <w:r>
        <w:rPr>
          <w:rFonts w:hint="default" w:ascii="Calibri" w:hAnsi="Calibri" w:cs="Calibri"/>
          <w:color w:val="404040"/>
          <w:spacing w:val="-4"/>
          <w:sz w:val="24"/>
          <w:szCs w:val="24"/>
        </w:rPr>
        <w:t xml:space="preserve"> </w:t>
      </w:r>
      <w:r>
        <w:rPr>
          <w:rFonts w:hint="default" w:ascii="Calibri" w:hAnsi="Calibri" w:cs="Calibri"/>
          <w:color w:val="404040"/>
          <w:sz w:val="24"/>
          <w:szCs w:val="24"/>
        </w:rPr>
        <w:t>components</w:t>
      </w:r>
      <w:r>
        <w:rPr>
          <w:rFonts w:hint="default" w:ascii="Calibri" w:hAnsi="Calibri" w:cs="Calibri"/>
          <w:color w:val="404040"/>
          <w:spacing w:val="-2"/>
          <w:sz w:val="24"/>
          <w:szCs w:val="24"/>
        </w:rPr>
        <w:t xml:space="preserve"> </w:t>
      </w:r>
      <w:r>
        <w:rPr>
          <w:rFonts w:hint="default" w:ascii="Calibri" w:hAnsi="Calibri" w:cs="Calibri"/>
          <w:color w:val="404040"/>
          <w:sz w:val="24"/>
          <w:szCs w:val="24"/>
        </w:rPr>
        <w:t>in</w:t>
      </w:r>
      <w:r>
        <w:rPr>
          <w:rFonts w:hint="default" w:ascii="Calibri" w:hAnsi="Calibri" w:cs="Calibri"/>
          <w:color w:val="404040"/>
          <w:spacing w:val="-2"/>
          <w:sz w:val="24"/>
          <w:szCs w:val="24"/>
        </w:rPr>
        <w:t xml:space="preserve"> </w:t>
      </w:r>
      <w:r>
        <w:rPr>
          <w:rFonts w:hint="default" w:ascii="Calibri" w:hAnsi="Calibri" w:cs="Calibri"/>
          <w:color w:val="404040"/>
          <w:sz w:val="24"/>
          <w:szCs w:val="24"/>
        </w:rPr>
        <w:t>Hoolva</w:t>
      </w:r>
      <w:r>
        <w:rPr>
          <w:rFonts w:hint="default" w:ascii="Calibri" w:hAnsi="Calibri" w:cs="Calibri"/>
          <w:color w:val="404040"/>
          <w:spacing w:val="-3"/>
          <w:sz w:val="24"/>
          <w:szCs w:val="24"/>
        </w:rPr>
        <w:t xml:space="preserve"> </w:t>
      </w:r>
      <w:r>
        <w:rPr>
          <w:rFonts w:hint="default" w:ascii="Calibri" w:hAnsi="Calibri" w:cs="Calibri"/>
          <w:color w:val="404040"/>
          <w:sz w:val="24"/>
          <w:szCs w:val="24"/>
        </w:rPr>
        <w:t>analysing</w:t>
      </w:r>
      <w:r>
        <w:rPr>
          <w:rFonts w:hint="default" w:ascii="Calibri" w:hAnsi="Calibri" w:cs="Calibri"/>
          <w:color w:val="404040"/>
          <w:spacing w:val="-4"/>
          <w:sz w:val="24"/>
          <w:szCs w:val="24"/>
        </w:rPr>
        <w:t xml:space="preserve"> </w:t>
      </w:r>
      <w:r>
        <w:rPr>
          <w:rFonts w:hint="default" w:ascii="Calibri" w:hAnsi="Calibri" w:cs="Calibri"/>
          <w:color w:val="404040"/>
          <w:sz w:val="24"/>
          <w:szCs w:val="24"/>
        </w:rPr>
        <w:t>the</w:t>
      </w:r>
      <w:r>
        <w:rPr>
          <w:rFonts w:hint="default" w:ascii="Calibri" w:hAnsi="Calibri" w:cs="Calibri"/>
          <w:color w:val="404040"/>
          <w:spacing w:val="-3"/>
          <w:sz w:val="24"/>
          <w:szCs w:val="24"/>
        </w:rPr>
        <w:t xml:space="preserve"> </w:t>
      </w:r>
      <w:r>
        <w:rPr>
          <w:rFonts w:hint="default" w:ascii="Calibri" w:hAnsi="Calibri" w:cs="Calibri"/>
          <w:color w:val="404040"/>
          <w:sz w:val="24"/>
          <w:szCs w:val="24"/>
        </w:rPr>
        <w:t>data</w:t>
      </w:r>
      <w:r>
        <w:rPr>
          <w:rFonts w:hint="default" w:ascii="Calibri" w:hAnsi="Calibri" w:cs="Calibri"/>
          <w:color w:val="404040"/>
          <w:spacing w:val="-4"/>
          <w:sz w:val="24"/>
          <w:szCs w:val="24"/>
        </w:rPr>
        <w:t xml:space="preserve"> </w:t>
      </w:r>
      <w:r>
        <w:rPr>
          <w:rFonts w:hint="default" w:ascii="Calibri" w:hAnsi="Calibri" w:cs="Calibri"/>
          <w:color w:val="404040"/>
          <w:sz w:val="24"/>
          <w:szCs w:val="24"/>
        </w:rPr>
        <w:t>logs</w:t>
      </w:r>
      <w:r>
        <w:rPr>
          <w:rFonts w:hint="default" w:ascii="Calibri" w:hAnsi="Calibri" w:cs="Calibri"/>
          <w:color w:val="404040"/>
          <w:spacing w:val="-3"/>
          <w:sz w:val="24"/>
          <w:szCs w:val="24"/>
        </w:rPr>
        <w:t xml:space="preserve"> </w:t>
      </w:r>
      <w:r>
        <w:rPr>
          <w:rFonts w:hint="default" w:ascii="Calibri" w:hAnsi="Calibri" w:cs="Calibri"/>
          <w:color w:val="404040"/>
          <w:sz w:val="24"/>
          <w:szCs w:val="24"/>
        </w:rPr>
        <w:t>hoolva</w:t>
      </w:r>
      <w:r>
        <w:rPr>
          <w:rFonts w:hint="default" w:ascii="Calibri" w:hAnsi="Calibri" w:cs="Calibri"/>
          <w:color w:val="404040"/>
          <w:spacing w:val="-3"/>
          <w:sz w:val="24"/>
          <w:szCs w:val="24"/>
        </w:rPr>
        <w:t xml:space="preserve"> </w:t>
      </w:r>
      <w:r>
        <w:rPr>
          <w:rFonts w:hint="default" w:ascii="Calibri" w:hAnsi="Calibri" w:cs="Calibri"/>
          <w:color w:val="404040"/>
          <w:sz w:val="24"/>
          <w:szCs w:val="24"/>
        </w:rPr>
        <w:t>meetings</w:t>
      </w:r>
      <w:r>
        <w:rPr>
          <w:rFonts w:hint="default" w:ascii="Calibri" w:hAnsi="Calibri" w:cs="Calibri"/>
          <w:color w:val="404040"/>
          <w:spacing w:val="-1"/>
          <w:sz w:val="24"/>
          <w:szCs w:val="24"/>
        </w:rPr>
        <w:t xml:space="preserve"> </w:t>
      </w:r>
      <w:r>
        <w:rPr>
          <w:rFonts w:hint="default" w:ascii="Calibri" w:hAnsi="Calibri" w:cs="Calibri"/>
          <w:color w:val="404040"/>
          <w:sz w:val="24"/>
          <w:szCs w:val="24"/>
        </w:rPr>
        <w:t>which</w:t>
      </w:r>
      <w:r>
        <w:rPr>
          <w:rFonts w:hint="default" w:ascii="Calibri" w:hAnsi="Calibri" w:cs="Calibri"/>
          <w:color w:val="404040"/>
          <w:spacing w:val="-2"/>
          <w:sz w:val="24"/>
          <w:szCs w:val="24"/>
        </w:rPr>
        <w:t xml:space="preserve"> </w:t>
      </w:r>
      <w:r>
        <w:rPr>
          <w:rFonts w:hint="default" w:ascii="Calibri" w:hAnsi="Calibri" w:cs="Calibri"/>
          <w:color w:val="404040"/>
          <w:sz w:val="24"/>
          <w:szCs w:val="24"/>
        </w:rPr>
        <w:t>takes</w:t>
      </w:r>
      <w:r>
        <w:rPr>
          <w:rFonts w:hint="default" w:ascii="Calibri" w:hAnsi="Calibri" w:cs="Calibri"/>
          <w:color w:val="404040"/>
          <w:spacing w:val="-4"/>
          <w:sz w:val="24"/>
          <w:szCs w:val="24"/>
        </w:rPr>
        <w:t xml:space="preserve"> </w:t>
      </w:r>
      <w:r>
        <w:rPr>
          <w:rFonts w:hint="default" w:ascii="Calibri" w:hAnsi="Calibri" w:cs="Calibri"/>
          <w:color w:val="404040"/>
          <w:sz w:val="24"/>
          <w:szCs w:val="24"/>
        </w:rPr>
        <w:t>part</w:t>
      </w:r>
      <w:r>
        <w:rPr>
          <w:rFonts w:hint="default" w:ascii="Calibri" w:hAnsi="Calibri" w:cs="Calibri"/>
          <w:color w:val="404040"/>
          <w:spacing w:val="-2"/>
          <w:sz w:val="24"/>
          <w:szCs w:val="24"/>
        </w:rPr>
        <w:t xml:space="preserve"> </w:t>
      </w:r>
      <w:r>
        <w:rPr>
          <w:rFonts w:hint="default" w:ascii="Calibri" w:hAnsi="Calibri" w:cs="Calibri"/>
          <w:color w:val="404040"/>
          <w:sz w:val="24"/>
          <w:szCs w:val="24"/>
        </w:rPr>
        <w:t>in live meetings around the different part of</w:t>
      </w:r>
      <w:r>
        <w:rPr>
          <w:rFonts w:hint="default" w:ascii="Calibri" w:hAnsi="Calibri" w:cs="Calibri"/>
          <w:color w:val="404040"/>
          <w:spacing w:val="-4"/>
          <w:sz w:val="24"/>
          <w:szCs w:val="24"/>
        </w:rPr>
        <w:t xml:space="preserve"> </w:t>
      </w:r>
      <w:r>
        <w:rPr>
          <w:rFonts w:hint="default" w:ascii="Calibri" w:hAnsi="Calibri" w:cs="Calibri"/>
          <w:color w:val="404040"/>
          <w:sz w:val="24"/>
          <w:szCs w:val="24"/>
        </w:rPr>
        <w:t>countries.</w:t>
      </w:r>
    </w:p>
    <w:p>
      <w:pPr>
        <w:pStyle w:val="9"/>
        <w:numPr>
          <w:ilvl w:val="0"/>
          <w:numId w:val="3"/>
        </w:numPr>
        <w:tabs>
          <w:tab w:val="left" w:pos="1572"/>
          <w:tab w:val="left" w:pos="1573"/>
        </w:tabs>
        <w:spacing w:before="3" w:after="0" w:line="259" w:lineRule="auto"/>
        <w:ind w:left="1572" w:right="377" w:hanging="360"/>
        <w:jc w:val="left"/>
        <w:rPr>
          <w:rFonts w:hint="default" w:ascii="Calibri" w:hAnsi="Calibri" w:cs="Calibri"/>
          <w:color w:val="404040"/>
          <w:sz w:val="24"/>
          <w:szCs w:val="24"/>
        </w:rPr>
      </w:pPr>
      <w:r>
        <w:rPr>
          <w:rFonts w:hint="default" w:ascii="Calibri" w:hAnsi="Calibri" w:cs="Calibri"/>
          <w:color w:val="404040"/>
          <w:sz w:val="24"/>
          <w:szCs w:val="24"/>
        </w:rPr>
        <w:t>We</w:t>
      </w:r>
      <w:r>
        <w:rPr>
          <w:rFonts w:hint="default" w:ascii="Calibri" w:hAnsi="Calibri" w:cs="Calibri"/>
          <w:color w:val="404040"/>
          <w:spacing w:val="-4"/>
          <w:sz w:val="24"/>
          <w:szCs w:val="24"/>
        </w:rPr>
        <w:t xml:space="preserve"> </w:t>
      </w:r>
      <w:r>
        <w:rPr>
          <w:rFonts w:hint="default" w:ascii="Calibri" w:hAnsi="Calibri" w:cs="Calibri"/>
          <w:color w:val="404040"/>
          <w:sz w:val="24"/>
          <w:szCs w:val="24"/>
        </w:rPr>
        <w:t>use</w:t>
      </w:r>
      <w:r>
        <w:rPr>
          <w:rFonts w:hint="default" w:ascii="Calibri" w:hAnsi="Calibri" w:cs="Calibri"/>
          <w:color w:val="404040"/>
          <w:spacing w:val="-4"/>
          <w:sz w:val="24"/>
          <w:szCs w:val="24"/>
        </w:rPr>
        <w:t xml:space="preserve"> </w:t>
      </w:r>
      <w:r>
        <w:rPr>
          <w:rFonts w:hint="default" w:ascii="Calibri" w:hAnsi="Calibri" w:cs="Calibri"/>
          <w:color w:val="404040"/>
          <w:sz w:val="24"/>
          <w:szCs w:val="24"/>
        </w:rPr>
        <w:t>Big</w:t>
      </w:r>
      <w:r>
        <w:rPr>
          <w:rFonts w:hint="default" w:ascii="Calibri" w:hAnsi="Calibri" w:cs="Calibri"/>
          <w:color w:val="404040"/>
          <w:spacing w:val="-4"/>
          <w:sz w:val="24"/>
          <w:szCs w:val="24"/>
        </w:rPr>
        <w:t xml:space="preserve"> </w:t>
      </w:r>
      <w:r>
        <w:rPr>
          <w:rFonts w:hint="default" w:ascii="Calibri" w:hAnsi="Calibri" w:cs="Calibri"/>
          <w:color w:val="404040"/>
          <w:sz w:val="24"/>
          <w:szCs w:val="24"/>
        </w:rPr>
        <w:t>data</w:t>
      </w:r>
      <w:r>
        <w:rPr>
          <w:rFonts w:hint="default" w:ascii="Calibri" w:hAnsi="Calibri" w:cs="Calibri"/>
          <w:color w:val="404040"/>
          <w:spacing w:val="-5"/>
          <w:sz w:val="24"/>
          <w:szCs w:val="24"/>
        </w:rPr>
        <w:t xml:space="preserve"> </w:t>
      </w:r>
      <w:r>
        <w:rPr>
          <w:rFonts w:hint="default" w:ascii="Calibri" w:hAnsi="Calibri" w:cs="Calibri"/>
          <w:color w:val="404040"/>
          <w:sz w:val="24"/>
          <w:szCs w:val="24"/>
        </w:rPr>
        <w:t>Components</w:t>
      </w:r>
      <w:r>
        <w:rPr>
          <w:rFonts w:hint="default" w:ascii="Calibri" w:hAnsi="Calibri" w:cs="Calibri"/>
          <w:color w:val="404040"/>
          <w:spacing w:val="-5"/>
          <w:sz w:val="24"/>
          <w:szCs w:val="24"/>
        </w:rPr>
        <w:t xml:space="preserve"> </w:t>
      </w:r>
      <w:r>
        <w:rPr>
          <w:rFonts w:hint="default" w:ascii="Calibri" w:hAnsi="Calibri" w:cs="Calibri"/>
          <w:color w:val="404040"/>
          <w:sz w:val="24"/>
          <w:szCs w:val="24"/>
        </w:rPr>
        <w:t>like</w:t>
      </w:r>
      <w:r>
        <w:rPr>
          <w:rFonts w:hint="default" w:ascii="Calibri" w:hAnsi="Calibri" w:cs="Calibri"/>
          <w:color w:val="404040"/>
          <w:spacing w:val="-5"/>
          <w:sz w:val="24"/>
          <w:szCs w:val="24"/>
        </w:rPr>
        <w:t xml:space="preserve"> </w:t>
      </w:r>
      <w:r>
        <w:rPr>
          <w:rFonts w:hint="default" w:ascii="Calibri" w:hAnsi="Calibri" w:cs="Calibri"/>
          <w:color w:val="404040"/>
          <w:sz w:val="24"/>
          <w:szCs w:val="24"/>
        </w:rPr>
        <w:t>framework</w:t>
      </w:r>
      <w:r>
        <w:rPr>
          <w:rFonts w:hint="default" w:ascii="Calibri" w:hAnsi="Calibri" w:cs="Calibri"/>
          <w:color w:val="404040"/>
          <w:spacing w:val="-2"/>
          <w:sz w:val="24"/>
          <w:szCs w:val="24"/>
        </w:rPr>
        <w:t xml:space="preserve"> </w:t>
      </w:r>
      <w:r>
        <w:rPr>
          <w:rFonts w:hint="default" w:ascii="Calibri" w:hAnsi="Calibri" w:cs="Calibri"/>
          <w:color w:val="404040"/>
          <w:sz w:val="24"/>
          <w:szCs w:val="24"/>
        </w:rPr>
        <w:t>Spark</w:t>
      </w:r>
      <w:r>
        <w:rPr>
          <w:rFonts w:hint="default" w:ascii="Calibri" w:hAnsi="Calibri" w:cs="Calibri"/>
          <w:color w:val="404040"/>
          <w:spacing w:val="-2"/>
          <w:sz w:val="24"/>
          <w:szCs w:val="24"/>
        </w:rPr>
        <w:t xml:space="preserve"> </w:t>
      </w:r>
      <w:r>
        <w:rPr>
          <w:rFonts w:hint="default" w:ascii="Calibri" w:hAnsi="Calibri" w:cs="Calibri"/>
          <w:color w:val="404040"/>
          <w:sz w:val="24"/>
          <w:szCs w:val="24"/>
        </w:rPr>
        <w:t>Structure</w:t>
      </w:r>
      <w:r>
        <w:rPr>
          <w:rFonts w:hint="default" w:ascii="Calibri" w:hAnsi="Calibri" w:cs="Calibri"/>
          <w:color w:val="404040"/>
          <w:spacing w:val="-5"/>
          <w:sz w:val="24"/>
          <w:szCs w:val="24"/>
        </w:rPr>
        <w:t xml:space="preserve"> </w:t>
      </w:r>
      <w:r>
        <w:rPr>
          <w:rFonts w:hint="default" w:ascii="Calibri" w:hAnsi="Calibri" w:cs="Calibri"/>
          <w:color w:val="404040"/>
          <w:sz w:val="24"/>
          <w:szCs w:val="24"/>
        </w:rPr>
        <w:t>Streaming,</w:t>
      </w:r>
      <w:r>
        <w:rPr>
          <w:rFonts w:hint="default" w:ascii="Calibri" w:hAnsi="Calibri" w:cs="Calibri"/>
          <w:color w:val="404040"/>
          <w:spacing w:val="-2"/>
          <w:sz w:val="24"/>
          <w:szCs w:val="24"/>
        </w:rPr>
        <w:t xml:space="preserve"> </w:t>
      </w:r>
      <w:r>
        <w:rPr>
          <w:rFonts w:hint="default" w:ascii="Calibri" w:hAnsi="Calibri" w:cs="Calibri"/>
          <w:color w:val="404040"/>
          <w:sz w:val="24"/>
          <w:szCs w:val="24"/>
        </w:rPr>
        <w:t>Databases</w:t>
      </w:r>
      <w:r>
        <w:rPr>
          <w:rFonts w:hint="default" w:ascii="Calibri" w:hAnsi="Calibri" w:cs="Calibri"/>
          <w:color w:val="404040"/>
          <w:spacing w:val="-2"/>
          <w:sz w:val="24"/>
          <w:szCs w:val="24"/>
        </w:rPr>
        <w:t xml:space="preserve"> </w:t>
      </w:r>
      <w:r>
        <w:rPr>
          <w:rFonts w:hint="default" w:ascii="Calibri" w:hAnsi="Calibri" w:cs="Calibri"/>
          <w:color w:val="404040"/>
          <w:sz w:val="24"/>
          <w:szCs w:val="24"/>
        </w:rPr>
        <w:t>HDFS</w:t>
      </w:r>
      <w:r>
        <w:rPr>
          <w:rFonts w:hint="default" w:ascii="Calibri" w:hAnsi="Calibri" w:cs="Calibri"/>
          <w:color w:val="404040"/>
          <w:spacing w:val="-6"/>
          <w:sz w:val="24"/>
          <w:szCs w:val="24"/>
        </w:rPr>
        <w:t xml:space="preserve"> </w:t>
      </w:r>
      <w:r>
        <w:rPr>
          <w:rFonts w:hint="default" w:ascii="Calibri" w:hAnsi="Calibri" w:cs="Calibri"/>
          <w:color w:val="404040"/>
          <w:sz w:val="24"/>
          <w:szCs w:val="24"/>
        </w:rPr>
        <w:t>&amp;</w:t>
      </w:r>
      <w:r>
        <w:rPr>
          <w:rFonts w:hint="default" w:ascii="Calibri" w:hAnsi="Calibri" w:cs="Calibri"/>
          <w:color w:val="404040"/>
          <w:spacing w:val="-2"/>
          <w:sz w:val="24"/>
          <w:szCs w:val="24"/>
        </w:rPr>
        <w:t xml:space="preserve"> </w:t>
      </w:r>
      <w:r>
        <w:rPr>
          <w:rFonts w:hint="default" w:ascii="Calibri" w:hAnsi="Calibri" w:cs="Calibri"/>
          <w:color w:val="404040"/>
          <w:sz w:val="24"/>
          <w:szCs w:val="24"/>
        </w:rPr>
        <w:t>Hive on top of Hive we use presto DB (Distributed SQL Query Engine for Big Data). Kafka is used for continuous Streaming messages from backend</w:t>
      </w:r>
      <w:r>
        <w:rPr>
          <w:rFonts w:hint="default" w:ascii="Calibri" w:hAnsi="Calibri" w:cs="Calibri"/>
          <w:color w:val="404040"/>
          <w:spacing w:val="-2"/>
          <w:sz w:val="24"/>
          <w:szCs w:val="24"/>
        </w:rPr>
        <w:t xml:space="preserve"> </w:t>
      </w:r>
      <w:r>
        <w:rPr>
          <w:rFonts w:hint="default" w:ascii="Calibri" w:hAnsi="Calibri" w:cs="Calibri"/>
          <w:color w:val="404040"/>
          <w:sz w:val="24"/>
          <w:szCs w:val="24"/>
        </w:rPr>
        <w:t>sources.</w:t>
      </w:r>
    </w:p>
    <w:p>
      <w:pPr>
        <w:pStyle w:val="9"/>
        <w:numPr>
          <w:ilvl w:val="0"/>
          <w:numId w:val="3"/>
        </w:numPr>
        <w:tabs>
          <w:tab w:val="left" w:pos="1572"/>
          <w:tab w:val="left" w:pos="1573"/>
        </w:tabs>
        <w:spacing w:before="1" w:after="0" w:line="256" w:lineRule="auto"/>
        <w:ind w:left="1572" w:right="299" w:hanging="360"/>
        <w:jc w:val="left"/>
        <w:rPr>
          <w:rFonts w:hint="default" w:ascii="Calibri" w:hAnsi="Calibri" w:cs="Calibri"/>
          <w:color w:val="404040"/>
          <w:sz w:val="24"/>
          <w:szCs w:val="24"/>
        </w:rPr>
      </w:pPr>
      <w:r>
        <w:rPr>
          <w:rFonts w:hint="default" w:ascii="Calibri" w:hAnsi="Calibri" w:cs="Calibri"/>
          <w:color w:val="404040"/>
          <w:sz w:val="24"/>
          <w:szCs w:val="24"/>
        </w:rPr>
        <w:t>The</w:t>
      </w:r>
      <w:r>
        <w:rPr>
          <w:rFonts w:hint="default" w:ascii="Calibri" w:hAnsi="Calibri" w:cs="Calibri"/>
          <w:color w:val="404040"/>
          <w:spacing w:val="-3"/>
          <w:sz w:val="24"/>
          <w:szCs w:val="24"/>
        </w:rPr>
        <w:t xml:space="preserve"> </w:t>
      </w:r>
      <w:r>
        <w:rPr>
          <w:rFonts w:hint="default" w:ascii="Calibri" w:hAnsi="Calibri" w:cs="Calibri"/>
          <w:color w:val="404040"/>
          <w:sz w:val="24"/>
          <w:szCs w:val="24"/>
        </w:rPr>
        <w:t>Hoolva</w:t>
      </w:r>
      <w:r>
        <w:rPr>
          <w:rFonts w:hint="default" w:ascii="Calibri" w:hAnsi="Calibri" w:cs="Calibri"/>
          <w:color w:val="404040"/>
          <w:spacing w:val="-2"/>
          <w:sz w:val="24"/>
          <w:szCs w:val="24"/>
        </w:rPr>
        <w:t xml:space="preserve"> </w:t>
      </w:r>
      <w:r>
        <w:rPr>
          <w:rFonts w:hint="default" w:ascii="Calibri" w:hAnsi="Calibri" w:cs="Calibri"/>
          <w:color w:val="404040"/>
          <w:sz w:val="24"/>
          <w:szCs w:val="24"/>
        </w:rPr>
        <w:t>data</w:t>
      </w:r>
      <w:r>
        <w:rPr>
          <w:rFonts w:hint="default" w:ascii="Calibri" w:hAnsi="Calibri" w:cs="Calibri"/>
          <w:color w:val="404040"/>
          <w:spacing w:val="-3"/>
          <w:sz w:val="24"/>
          <w:szCs w:val="24"/>
        </w:rPr>
        <w:t xml:space="preserve"> </w:t>
      </w:r>
      <w:r>
        <w:rPr>
          <w:rFonts w:hint="default" w:ascii="Calibri" w:hAnsi="Calibri" w:cs="Calibri"/>
          <w:color w:val="404040"/>
          <w:sz w:val="24"/>
          <w:szCs w:val="24"/>
        </w:rPr>
        <w:t>flows</w:t>
      </w:r>
      <w:r>
        <w:rPr>
          <w:rFonts w:hint="default" w:ascii="Calibri" w:hAnsi="Calibri" w:cs="Calibri"/>
          <w:color w:val="404040"/>
          <w:spacing w:val="-2"/>
          <w:sz w:val="24"/>
          <w:szCs w:val="24"/>
        </w:rPr>
        <w:t xml:space="preserve"> </w:t>
      </w:r>
      <w:r>
        <w:rPr>
          <w:rFonts w:hint="default" w:ascii="Calibri" w:hAnsi="Calibri" w:cs="Calibri"/>
          <w:color w:val="404040"/>
          <w:sz w:val="24"/>
          <w:szCs w:val="24"/>
        </w:rPr>
        <w:t>continuously</w:t>
      </w:r>
      <w:r>
        <w:rPr>
          <w:rFonts w:hint="default" w:ascii="Calibri" w:hAnsi="Calibri" w:cs="Calibri"/>
          <w:color w:val="404040"/>
          <w:spacing w:val="-4"/>
          <w:sz w:val="24"/>
          <w:szCs w:val="24"/>
        </w:rPr>
        <w:t xml:space="preserve"> </w:t>
      </w:r>
      <w:r>
        <w:rPr>
          <w:rFonts w:hint="default" w:ascii="Calibri" w:hAnsi="Calibri" w:cs="Calibri"/>
          <w:color w:val="404040"/>
          <w:sz w:val="24"/>
          <w:szCs w:val="24"/>
        </w:rPr>
        <w:t>which</w:t>
      </w:r>
      <w:r>
        <w:rPr>
          <w:rFonts w:hint="default" w:ascii="Calibri" w:hAnsi="Calibri" w:cs="Calibri"/>
          <w:color w:val="404040"/>
          <w:spacing w:val="-1"/>
          <w:sz w:val="24"/>
          <w:szCs w:val="24"/>
        </w:rPr>
        <w:t xml:space="preserve"> </w:t>
      </w:r>
      <w:r>
        <w:rPr>
          <w:rFonts w:hint="default" w:ascii="Calibri" w:hAnsi="Calibri" w:cs="Calibri"/>
          <w:color w:val="404040"/>
          <w:sz w:val="24"/>
          <w:szCs w:val="24"/>
        </w:rPr>
        <w:t>streams</w:t>
      </w:r>
      <w:r>
        <w:rPr>
          <w:rFonts w:hint="default" w:ascii="Calibri" w:hAnsi="Calibri" w:cs="Calibri"/>
          <w:color w:val="404040"/>
          <w:spacing w:val="-3"/>
          <w:sz w:val="24"/>
          <w:szCs w:val="24"/>
        </w:rPr>
        <w:t xml:space="preserve"> </w:t>
      </w:r>
      <w:r>
        <w:rPr>
          <w:rFonts w:hint="default" w:ascii="Calibri" w:hAnsi="Calibri" w:cs="Calibri"/>
          <w:color w:val="404040"/>
          <w:sz w:val="24"/>
          <w:szCs w:val="24"/>
        </w:rPr>
        <w:t>the</w:t>
      </w:r>
      <w:r>
        <w:rPr>
          <w:rFonts w:hint="default" w:ascii="Calibri" w:hAnsi="Calibri" w:cs="Calibri"/>
          <w:color w:val="404040"/>
          <w:spacing w:val="-4"/>
          <w:sz w:val="24"/>
          <w:szCs w:val="24"/>
        </w:rPr>
        <w:t xml:space="preserve"> </w:t>
      </w:r>
      <w:r>
        <w:rPr>
          <w:rFonts w:hint="default" w:ascii="Calibri" w:hAnsi="Calibri" w:cs="Calibri"/>
          <w:color w:val="404040"/>
          <w:sz w:val="24"/>
          <w:szCs w:val="24"/>
        </w:rPr>
        <w:t>data</w:t>
      </w:r>
      <w:r>
        <w:rPr>
          <w:rFonts w:hint="default" w:ascii="Calibri" w:hAnsi="Calibri" w:cs="Calibri"/>
          <w:color w:val="404040"/>
          <w:spacing w:val="-3"/>
          <w:sz w:val="24"/>
          <w:szCs w:val="24"/>
        </w:rPr>
        <w:t xml:space="preserve"> </w:t>
      </w:r>
      <w:r>
        <w:rPr>
          <w:rFonts w:hint="default" w:ascii="Calibri" w:hAnsi="Calibri" w:cs="Calibri"/>
          <w:color w:val="404040"/>
          <w:sz w:val="24"/>
          <w:szCs w:val="24"/>
        </w:rPr>
        <w:t>24|7</w:t>
      </w:r>
      <w:r>
        <w:rPr>
          <w:rFonts w:hint="default" w:ascii="Calibri" w:hAnsi="Calibri" w:cs="Calibri"/>
          <w:color w:val="404040"/>
          <w:spacing w:val="-2"/>
          <w:sz w:val="24"/>
          <w:szCs w:val="24"/>
        </w:rPr>
        <w:t xml:space="preserve"> </w:t>
      </w:r>
      <w:r>
        <w:rPr>
          <w:rFonts w:hint="default" w:ascii="Calibri" w:hAnsi="Calibri" w:cs="Calibri"/>
          <w:color w:val="404040"/>
          <w:sz w:val="24"/>
          <w:szCs w:val="24"/>
        </w:rPr>
        <w:t>The</w:t>
      </w:r>
      <w:r>
        <w:rPr>
          <w:rFonts w:hint="default" w:ascii="Calibri" w:hAnsi="Calibri" w:cs="Calibri"/>
          <w:color w:val="404040"/>
          <w:spacing w:val="-2"/>
          <w:sz w:val="24"/>
          <w:szCs w:val="24"/>
        </w:rPr>
        <w:t xml:space="preserve"> </w:t>
      </w:r>
      <w:r>
        <w:rPr>
          <w:rFonts w:hint="default" w:ascii="Calibri" w:hAnsi="Calibri" w:cs="Calibri"/>
          <w:color w:val="404040"/>
          <w:sz w:val="24"/>
          <w:szCs w:val="24"/>
        </w:rPr>
        <w:t>interface</w:t>
      </w:r>
      <w:r>
        <w:rPr>
          <w:rFonts w:hint="default" w:ascii="Calibri" w:hAnsi="Calibri" w:cs="Calibri"/>
          <w:color w:val="404040"/>
          <w:spacing w:val="-4"/>
          <w:sz w:val="24"/>
          <w:szCs w:val="24"/>
        </w:rPr>
        <w:t xml:space="preserve"> </w:t>
      </w:r>
      <w:r>
        <w:rPr>
          <w:rFonts w:hint="default" w:ascii="Calibri" w:hAnsi="Calibri" w:cs="Calibri"/>
          <w:color w:val="404040"/>
          <w:sz w:val="24"/>
          <w:szCs w:val="24"/>
        </w:rPr>
        <w:t>used</w:t>
      </w:r>
      <w:r>
        <w:rPr>
          <w:rFonts w:hint="default" w:ascii="Calibri" w:hAnsi="Calibri" w:cs="Calibri"/>
          <w:color w:val="404040"/>
          <w:spacing w:val="-1"/>
          <w:sz w:val="24"/>
          <w:szCs w:val="24"/>
        </w:rPr>
        <w:t xml:space="preserve"> </w:t>
      </w:r>
      <w:r>
        <w:rPr>
          <w:rFonts w:hint="default" w:ascii="Calibri" w:hAnsi="Calibri" w:cs="Calibri"/>
          <w:color w:val="404040"/>
          <w:sz w:val="24"/>
          <w:szCs w:val="24"/>
        </w:rPr>
        <w:t>between</w:t>
      </w:r>
      <w:r>
        <w:rPr>
          <w:rFonts w:hint="default" w:ascii="Calibri" w:hAnsi="Calibri" w:cs="Calibri"/>
          <w:color w:val="404040"/>
          <w:spacing w:val="-4"/>
          <w:sz w:val="24"/>
          <w:szCs w:val="24"/>
        </w:rPr>
        <w:t xml:space="preserve"> </w:t>
      </w:r>
      <w:r>
        <w:rPr>
          <w:rFonts w:hint="default" w:ascii="Calibri" w:hAnsi="Calibri" w:cs="Calibri"/>
          <w:color w:val="404040"/>
          <w:sz w:val="24"/>
          <w:szCs w:val="24"/>
        </w:rPr>
        <w:t>logs and data flow is Apache</w:t>
      </w:r>
      <w:r>
        <w:rPr>
          <w:rFonts w:hint="default" w:ascii="Calibri" w:hAnsi="Calibri" w:cs="Calibri"/>
          <w:color w:val="404040"/>
          <w:spacing w:val="-8"/>
          <w:sz w:val="24"/>
          <w:szCs w:val="24"/>
        </w:rPr>
        <w:t xml:space="preserve"> </w:t>
      </w:r>
      <w:r>
        <w:rPr>
          <w:rFonts w:hint="default" w:ascii="Calibri" w:hAnsi="Calibri" w:cs="Calibri"/>
          <w:color w:val="404040"/>
          <w:sz w:val="24"/>
          <w:szCs w:val="24"/>
        </w:rPr>
        <w:t>Kafka.</w:t>
      </w:r>
    </w:p>
    <w:p>
      <w:pPr>
        <w:pStyle w:val="9"/>
        <w:numPr>
          <w:ilvl w:val="0"/>
          <w:numId w:val="3"/>
        </w:numPr>
        <w:tabs>
          <w:tab w:val="left" w:pos="1572"/>
          <w:tab w:val="left" w:pos="1573"/>
        </w:tabs>
        <w:spacing w:before="5"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Through the flow of Kafka messages, we use Spark Framework to pull data from</w:t>
      </w:r>
      <w:r>
        <w:rPr>
          <w:rFonts w:hint="default" w:ascii="Calibri" w:hAnsi="Calibri" w:cs="Calibri"/>
          <w:color w:val="404040"/>
          <w:spacing w:val="-4"/>
          <w:sz w:val="24"/>
          <w:szCs w:val="24"/>
        </w:rPr>
        <w:t xml:space="preserve"> </w:t>
      </w:r>
      <w:r>
        <w:rPr>
          <w:rFonts w:hint="default" w:ascii="Calibri" w:hAnsi="Calibri" w:cs="Calibri"/>
          <w:color w:val="404040"/>
          <w:sz w:val="24"/>
          <w:szCs w:val="24"/>
        </w:rPr>
        <w:t>Kafka.</w:t>
      </w:r>
    </w:p>
    <w:p>
      <w:pPr>
        <w:pStyle w:val="9"/>
        <w:numPr>
          <w:ilvl w:val="0"/>
          <w:numId w:val="3"/>
        </w:numPr>
        <w:tabs>
          <w:tab w:val="left" w:pos="1572"/>
          <w:tab w:val="left" w:pos="1573"/>
        </w:tabs>
        <w:spacing w:before="18" w:after="0" w:line="259" w:lineRule="auto"/>
        <w:ind w:left="1572" w:right="529" w:hanging="360"/>
        <w:jc w:val="left"/>
        <w:rPr>
          <w:rFonts w:hint="default" w:ascii="Calibri" w:hAnsi="Calibri" w:cs="Calibri"/>
          <w:color w:val="404040"/>
          <w:sz w:val="24"/>
          <w:szCs w:val="24"/>
        </w:rPr>
      </w:pPr>
      <w:r>
        <w:rPr>
          <w:rFonts w:hint="default" w:ascii="Calibri" w:hAnsi="Calibri" w:cs="Calibri"/>
          <w:color w:val="404040"/>
          <w:sz w:val="24"/>
          <w:szCs w:val="24"/>
        </w:rPr>
        <w:t>Spark</w:t>
      </w:r>
      <w:r>
        <w:rPr>
          <w:rFonts w:hint="default" w:ascii="Calibri" w:hAnsi="Calibri" w:cs="Calibri"/>
          <w:color w:val="404040"/>
          <w:spacing w:val="-4"/>
          <w:sz w:val="24"/>
          <w:szCs w:val="24"/>
        </w:rPr>
        <w:t xml:space="preserve"> </w:t>
      </w:r>
      <w:r>
        <w:rPr>
          <w:rFonts w:hint="default" w:ascii="Calibri" w:hAnsi="Calibri" w:cs="Calibri"/>
          <w:color w:val="404040"/>
          <w:sz w:val="24"/>
          <w:szCs w:val="24"/>
        </w:rPr>
        <w:t>used</w:t>
      </w:r>
      <w:r>
        <w:rPr>
          <w:rFonts w:hint="default" w:ascii="Calibri" w:hAnsi="Calibri" w:cs="Calibri"/>
          <w:color w:val="404040"/>
          <w:spacing w:val="-4"/>
          <w:sz w:val="24"/>
          <w:szCs w:val="24"/>
        </w:rPr>
        <w:t xml:space="preserve"> </w:t>
      </w:r>
      <w:r>
        <w:rPr>
          <w:rFonts w:hint="default" w:ascii="Calibri" w:hAnsi="Calibri" w:cs="Calibri"/>
          <w:color w:val="404040"/>
          <w:sz w:val="24"/>
          <w:szCs w:val="24"/>
        </w:rPr>
        <w:t>for</w:t>
      </w:r>
      <w:r>
        <w:rPr>
          <w:rFonts w:hint="default" w:ascii="Calibri" w:hAnsi="Calibri" w:cs="Calibri"/>
          <w:color w:val="404040"/>
          <w:spacing w:val="-5"/>
          <w:sz w:val="24"/>
          <w:szCs w:val="24"/>
        </w:rPr>
        <w:t xml:space="preserve"> </w:t>
      </w:r>
      <w:r>
        <w:rPr>
          <w:rFonts w:hint="default" w:ascii="Calibri" w:hAnsi="Calibri" w:cs="Calibri"/>
          <w:color w:val="404040"/>
          <w:sz w:val="24"/>
          <w:szCs w:val="24"/>
        </w:rPr>
        <w:t>structure</w:t>
      </w:r>
      <w:r>
        <w:rPr>
          <w:rFonts w:hint="default" w:ascii="Calibri" w:hAnsi="Calibri" w:cs="Calibri"/>
          <w:color w:val="404040"/>
          <w:spacing w:val="-5"/>
          <w:sz w:val="24"/>
          <w:szCs w:val="24"/>
        </w:rPr>
        <w:t xml:space="preserve"> </w:t>
      </w:r>
      <w:r>
        <w:rPr>
          <w:rFonts w:hint="default" w:ascii="Calibri" w:hAnsi="Calibri" w:cs="Calibri"/>
          <w:color w:val="404040"/>
          <w:sz w:val="24"/>
          <w:szCs w:val="24"/>
        </w:rPr>
        <w:t>the</w:t>
      </w:r>
      <w:r>
        <w:rPr>
          <w:rFonts w:hint="default" w:ascii="Calibri" w:hAnsi="Calibri" w:cs="Calibri"/>
          <w:color w:val="404040"/>
          <w:spacing w:val="-3"/>
          <w:sz w:val="24"/>
          <w:szCs w:val="24"/>
        </w:rPr>
        <w:t xml:space="preserve"> </w:t>
      </w:r>
      <w:r>
        <w:rPr>
          <w:rFonts w:hint="default" w:ascii="Calibri" w:hAnsi="Calibri" w:cs="Calibri"/>
          <w:color w:val="404040"/>
          <w:sz w:val="24"/>
          <w:szCs w:val="24"/>
        </w:rPr>
        <w:t>unstructured</w:t>
      </w:r>
      <w:r>
        <w:rPr>
          <w:rFonts w:hint="default" w:ascii="Calibri" w:hAnsi="Calibri" w:cs="Calibri"/>
          <w:color w:val="404040"/>
          <w:spacing w:val="-2"/>
          <w:sz w:val="24"/>
          <w:szCs w:val="24"/>
        </w:rPr>
        <w:t xml:space="preserve"> </w:t>
      </w:r>
      <w:r>
        <w:rPr>
          <w:rFonts w:hint="default" w:ascii="Calibri" w:hAnsi="Calibri" w:cs="Calibri"/>
          <w:color w:val="404040"/>
          <w:sz w:val="24"/>
          <w:szCs w:val="24"/>
        </w:rPr>
        <w:t>data</w:t>
      </w:r>
      <w:r>
        <w:rPr>
          <w:rFonts w:hint="default" w:ascii="Calibri" w:hAnsi="Calibri" w:cs="Calibri"/>
          <w:color w:val="404040"/>
          <w:spacing w:val="-5"/>
          <w:sz w:val="24"/>
          <w:szCs w:val="24"/>
        </w:rPr>
        <w:t xml:space="preserve"> </w:t>
      </w:r>
      <w:r>
        <w:rPr>
          <w:rFonts w:hint="default" w:ascii="Calibri" w:hAnsi="Calibri" w:cs="Calibri"/>
          <w:color w:val="404040"/>
          <w:sz w:val="24"/>
          <w:szCs w:val="24"/>
        </w:rPr>
        <w:t>from</w:t>
      </w:r>
      <w:r>
        <w:rPr>
          <w:rFonts w:hint="default" w:ascii="Calibri" w:hAnsi="Calibri" w:cs="Calibri"/>
          <w:color w:val="404040"/>
          <w:spacing w:val="3"/>
          <w:sz w:val="24"/>
          <w:szCs w:val="24"/>
        </w:rPr>
        <w:t xml:space="preserve"> </w:t>
      </w:r>
      <w:r>
        <w:rPr>
          <w:rFonts w:hint="default" w:ascii="Calibri" w:hAnsi="Calibri" w:cs="Calibri"/>
          <w:color w:val="404040"/>
          <w:sz w:val="24"/>
          <w:szCs w:val="24"/>
        </w:rPr>
        <w:t>Kafka</w:t>
      </w:r>
      <w:r>
        <w:rPr>
          <w:rFonts w:hint="default" w:ascii="Calibri" w:hAnsi="Calibri" w:cs="Calibri"/>
          <w:color w:val="404040"/>
          <w:spacing w:val="-3"/>
          <w:sz w:val="24"/>
          <w:szCs w:val="24"/>
        </w:rPr>
        <w:t xml:space="preserve"> </w:t>
      </w:r>
      <w:r>
        <w:rPr>
          <w:rFonts w:hint="default" w:ascii="Calibri" w:hAnsi="Calibri" w:cs="Calibri"/>
          <w:color w:val="404040"/>
          <w:sz w:val="24"/>
          <w:szCs w:val="24"/>
        </w:rPr>
        <w:t>messages</w:t>
      </w:r>
      <w:r>
        <w:rPr>
          <w:rFonts w:hint="default" w:ascii="Calibri" w:hAnsi="Calibri" w:cs="Calibri"/>
          <w:color w:val="404040"/>
          <w:spacing w:val="-5"/>
          <w:sz w:val="24"/>
          <w:szCs w:val="24"/>
        </w:rPr>
        <w:t xml:space="preserve"> </w:t>
      </w:r>
      <w:r>
        <w:rPr>
          <w:rFonts w:hint="default" w:ascii="Calibri" w:hAnsi="Calibri" w:cs="Calibri"/>
          <w:color w:val="404040"/>
          <w:sz w:val="24"/>
          <w:szCs w:val="24"/>
        </w:rPr>
        <w:t>convert</w:t>
      </w:r>
      <w:r>
        <w:rPr>
          <w:rFonts w:hint="default" w:ascii="Calibri" w:hAnsi="Calibri" w:cs="Calibri"/>
          <w:color w:val="404040"/>
          <w:spacing w:val="-2"/>
          <w:sz w:val="24"/>
          <w:szCs w:val="24"/>
        </w:rPr>
        <w:t xml:space="preserve"> </w:t>
      </w:r>
      <w:r>
        <w:rPr>
          <w:rFonts w:hint="default" w:ascii="Calibri" w:hAnsi="Calibri" w:cs="Calibri"/>
          <w:color w:val="404040"/>
          <w:sz w:val="24"/>
          <w:szCs w:val="24"/>
        </w:rPr>
        <w:t>that</w:t>
      </w:r>
      <w:r>
        <w:rPr>
          <w:rFonts w:hint="default" w:ascii="Calibri" w:hAnsi="Calibri" w:cs="Calibri"/>
          <w:color w:val="404040"/>
          <w:spacing w:val="-5"/>
          <w:sz w:val="24"/>
          <w:szCs w:val="24"/>
        </w:rPr>
        <w:t xml:space="preserve"> </w:t>
      </w:r>
      <w:r>
        <w:rPr>
          <w:rFonts w:hint="default" w:ascii="Calibri" w:hAnsi="Calibri" w:cs="Calibri"/>
          <w:color w:val="404040"/>
          <w:sz w:val="24"/>
          <w:szCs w:val="24"/>
        </w:rPr>
        <w:t>message</w:t>
      </w:r>
      <w:r>
        <w:rPr>
          <w:rFonts w:hint="default" w:ascii="Calibri" w:hAnsi="Calibri" w:cs="Calibri"/>
          <w:color w:val="404040"/>
          <w:spacing w:val="-6"/>
          <w:sz w:val="24"/>
          <w:szCs w:val="24"/>
        </w:rPr>
        <w:t xml:space="preserve"> </w:t>
      </w:r>
      <w:r>
        <w:rPr>
          <w:rFonts w:hint="default" w:ascii="Calibri" w:hAnsi="Calibri" w:cs="Calibri"/>
          <w:color w:val="404040"/>
          <w:sz w:val="24"/>
          <w:szCs w:val="24"/>
        </w:rPr>
        <w:t>into structure</w:t>
      </w:r>
      <w:r>
        <w:rPr>
          <w:rFonts w:hint="default" w:ascii="Calibri" w:hAnsi="Calibri" w:cs="Calibri"/>
          <w:color w:val="404040"/>
          <w:spacing w:val="-3"/>
          <w:sz w:val="24"/>
          <w:szCs w:val="24"/>
        </w:rPr>
        <w:t xml:space="preserve"> </w:t>
      </w:r>
      <w:r>
        <w:rPr>
          <w:rFonts w:hint="default" w:ascii="Calibri" w:hAnsi="Calibri" w:cs="Calibri"/>
          <w:color w:val="404040"/>
          <w:sz w:val="24"/>
          <w:szCs w:val="24"/>
        </w:rPr>
        <w:t>data.</w:t>
      </w:r>
    </w:p>
    <w:p>
      <w:pPr>
        <w:pStyle w:val="9"/>
        <w:numPr>
          <w:ilvl w:val="0"/>
          <w:numId w:val="3"/>
        </w:numPr>
        <w:tabs>
          <w:tab w:val="left" w:pos="1572"/>
          <w:tab w:val="left" w:pos="1573"/>
        </w:tabs>
        <w:spacing w:before="3" w:after="0" w:line="256" w:lineRule="auto"/>
        <w:ind w:left="1572" w:right="853" w:hanging="360"/>
        <w:jc w:val="left"/>
        <w:rPr>
          <w:rFonts w:hint="default" w:ascii="Calibri" w:hAnsi="Calibri" w:cs="Calibri"/>
          <w:color w:val="404040"/>
          <w:sz w:val="24"/>
          <w:szCs w:val="24"/>
        </w:rPr>
      </w:pPr>
      <w:r>
        <w:rPr>
          <w:rFonts w:hint="default" w:ascii="Calibri" w:hAnsi="Calibri" w:cs="Calibri"/>
          <w:color w:val="404040"/>
          <w:sz w:val="24"/>
          <w:szCs w:val="24"/>
        </w:rPr>
        <w:t>Spark pulls the data from Kafka into structure &amp; Streams the data continuously using spark Streaming</w:t>
      </w:r>
      <w:r>
        <w:rPr>
          <w:rFonts w:hint="default" w:ascii="Calibri" w:hAnsi="Calibri" w:cs="Calibri"/>
          <w:color w:val="404040"/>
          <w:spacing w:val="-2"/>
          <w:sz w:val="24"/>
          <w:szCs w:val="24"/>
        </w:rPr>
        <w:t xml:space="preserve"> </w:t>
      </w:r>
      <w:r>
        <w:rPr>
          <w:rFonts w:hint="default" w:ascii="Calibri" w:hAnsi="Calibri" w:cs="Calibri"/>
          <w:color w:val="404040"/>
          <w:sz w:val="24"/>
          <w:szCs w:val="24"/>
        </w:rPr>
        <w:t>continuously.</w:t>
      </w:r>
    </w:p>
    <w:p>
      <w:pPr>
        <w:pStyle w:val="9"/>
        <w:numPr>
          <w:ilvl w:val="0"/>
          <w:numId w:val="3"/>
        </w:numPr>
        <w:tabs>
          <w:tab w:val="left" w:pos="1572"/>
          <w:tab w:val="left" w:pos="1573"/>
        </w:tabs>
        <w:spacing w:before="5"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Spark Streaming pushes the data to HDFS &amp; Hive for storing the</w:t>
      </w:r>
      <w:r>
        <w:rPr>
          <w:rFonts w:hint="default" w:ascii="Calibri" w:hAnsi="Calibri" w:cs="Calibri"/>
          <w:color w:val="404040"/>
          <w:spacing w:val="-10"/>
          <w:sz w:val="24"/>
          <w:szCs w:val="24"/>
        </w:rPr>
        <w:t xml:space="preserve"> </w:t>
      </w:r>
      <w:r>
        <w:rPr>
          <w:rFonts w:hint="default" w:ascii="Calibri" w:hAnsi="Calibri" w:cs="Calibri"/>
          <w:color w:val="404040"/>
          <w:sz w:val="24"/>
          <w:szCs w:val="24"/>
        </w:rPr>
        <w:t>data.</w:t>
      </w:r>
    </w:p>
    <w:p>
      <w:pPr>
        <w:pStyle w:val="9"/>
        <w:numPr>
          <w:ilvl w:val="0"/>
          <w:numId w:val="3"/>
        </w:numPr>
        <w:tabs>
          <w:tab w:val="left" w:pos="1572"/>
          <w:tab w:val="left" w:pos="1573"/>
        </w:tabs>
        <w:spacing w:before="19"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Spark sends data to Apache Druid For</w:t>
      </w:r>
      <w:r>
        <w:rPr>
          <w:rFonts w:hint="default" w:ascii="Calibri" w:hAnsi="Calibri" w:cs="Calibri"/>
          <w:color w:val="404040"/>
          <w:spacing w:val="-6"/>
          <w:sz w:val="24"/>
          <w:szCs w:val="24"/>
        </w:rPr>
        <w:t xml:space="preserve"> </w:t>
      </w:r>
      <w:r>
        <w:rPr>
          <w:rFonts w:hint="default" w:ascii="Calibri" w:hAnsi="Calibri" w:cs="Calibri"/>
          <w:color w:val="404040"/>
          <w:sz w:val="24"/>
          <w:szCs w:val="24"/>
        </w:rPr>
        <w:t>analysing.</w:t>
      </w:r>
    </w:p>
    <w:p>
      <w:pPr>
        <w:pStyle w:val="9"/>
        <w:numPr>
          <w:ilvl w:val="0"/>
          <w:numId w:val="3"/>
        </w:numPr>
        <w:tabs>
          <w:tab w:val="left" w:pos="1572"/>
          <w:tab w:val="left" w:pos="1573"/>
        </w:tabs>
        <w:spacing w:before="21"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Hive is used for providing data query and analysis given to business &amp;</w:t>
      </w:r>
      <w:r>
        <w:rPr>
          <w:rFonts w:hint="default" w:ascii="Calibri" w:hAnsi="Calibri" w:cs="Calibri"/>
          <w:color w:val="404040"/>
          <w:spacing w:val="-15"/>
          <w:sz w:val="24"/>
          <w:szCs w:val="24"/>
        </w:rPr>
        <w:t xml:space="preserve"> </w:t>
      </w:r>
      <w:r>
        <w:rPr>
          <w:rFonts w:hint="default" w:ascii="Calibri" w:hAnsi="Calibri" w:cs="Calibri"/>
          <w:color w:val="404040"/>
          <w:sz w:val="24"/>
          <w:szCs w:val="24"/>
        </w:rPr>
        <w:t>stakeholders.</w:t>
      </w:r>
    </w:p>
    <w:p>
      <w:pPr>
        <w:pStyle w:val="9"/>
        <w:numPr>
          <w:ilvl w:val="0"/>
          <w:numId w:val="3"/>
        </w:numPr>
        <w:tabs>
          <w:tab w:val="left" w:pos="1572"/>
          <w:tab w:val="left" w:pos="1573"/>
        </w:tabs>
        <w:spacing w:before="18"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On Top of Hive we use presto DB (Distributed SQL Query Engine for Big</w:t>
      </w:r>
      <w:r>
        <w:rPr>
          <w:rFonts w:hint="default" w:ascii="Calibri" w:hAnsi="Calibri" w:cs="Calibri"/>
          <w:color w:val="404040"/>
          <w:spacing w:val="-11"/>
          <w:sz w:val="24"/>
          <w:szCs w:val="24"/>
        </w:rPr>
        <w:t xml:space="preserve"> </w:t>
      </w:r>
      <w:r>
        <w:rPr>
          <w:rFonts w:hint="default" w:ascii="Calibri" w:hAnsi="Calibri" w:cs="Calibri"/>
          <w:color w:val="404040"/>
          <w:sz w:val="24"/>
          <w:szCs w:val="24"/>
        </w:rPr>
        <w:t>Data).</w:t>
      </w:r>
    </w:p>
    <w:p>
      <w:pPr>
        <w:pStyle w:val="9"/>
        <w:numPr>
          <w:ilvl w:val="0"/>
          <w:numId w:val="3"/>
        </w:numPr>
        <w:tabs>
          <w:tab w:val="left" w:pos="1572"/>
          <w:tab w:val="left" w:pos="1573"/>
        </w:tabs>
        <w:spacing w:before="21"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Now, the Finally Hoolva Dashboard is represented by using Apache</w:t>
      </w:r>
      <w:r>
        <w:rPr>
          <w:rFonts w:hint="default" w:ascii="Calibri" w:hAnsi="Calibri" w:cs="Calibri"/>
          <w:color w:val="404040"/>
          <w:spacing w:val="-11"/>
          <w:sz w:val="24"/>
          <w:szCs w:val="24"/>
        </w:rPr>
        <w:t xml:space="preserve"> </w:t>
      </w:r>
      <w:r>
        <w:rPr>
          <w:rFonts w:hint="default" w:ascii="Calibri" w:hAnsi="Calibri" w:cs="Calibri"/>
          <w:color w:val="404040"/>
          <w:sz w:val="24"/>
          <w:szCs w:val="24"/>
        </w:rPr>
        <w:t>Superset.</w:t>
      </w:r>
    </w:p>
    <w:p>
      <w:pPr>
        <w:pStyle w:val="9"/>
        <w:numPr>
          <w:ilvl w:val="0"/>
          <w:numId w:val="3"/>
        </w:numPr>
        <w:tabs>
          <w:tab w:val="left" w:pos="1572"/>
          <w:tab w:val="left" w:pos="1573"/>
        </w:tabs>
        <w:spacing w:before="18"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Representation of Apache Superset states like no. of meetings on a day or month</w:t>
      </w:r>
      <w:r>
        <w:rPr>
          <w:rFonts w:hint="default" w:ascii="Calibri" w:hAnsi="Calibri" w:cs="Calibri"/>
          <w:color w:val="404040"/>
          <w:spacing w:val="-12"/>
          <w:sz w:val="24"/>
          <w:szCs w:val="24"/>
        </w:rPr>
        <w:t xml:space="preserve"> </w:t>
      </w:r>
      <w:r>
        <w:rPr>
          <w:rFonts w:hint="default" w:ascii="Calibri" w:hAnsi="Calibri" w:cs="Calibri"/>
          <w:color w:val="404040"/>
          <w:sz w:val="24"/>
          <w:szCs w:val="24"/>
        </w:rPr>
        <w:t>etc.</w:t>
      </w:r>
    </w:p>
    <w:p>
      <w:pPr>
        <w:pStyle w:val="9"/>
        <w:numPr>
          <w:ilvl w:val="1"/>
          <w:numId w:val="3"/>
        </w:numPr>
        <w:tabs>
          <w:tab w:val="left" w:pos="2181"/>
          <w:tab w:val="left" w:pos="2182"/>
        </w:tabs>
        <w:spacing w:before="21" w:after="0" w:line="240" w:lineRule="auto"/>
        <w:ind w:left="2182" w:right="0" w:hanging="360"/>
        <w:jc w:val="left"/>
        <w:rPr>
          <w:rFonts w:hint="default" w:ascii="Calibri" w:hAnsi="Calibri" w:cs="Calibri"/>
          <w:sz w:val="24"/>
          <w:szCs w:val="24"/>
        </w:rPr>
      </w:pPr>
      <w:r>
        <w:rPr>
          <w:rFonts w:hint="default" w:ascii="Calibri" w:hAnsi="Calibri" w:cs="Calibri"/>
          <w:b/>
          <w:color w:val="404040"/>
          <w:sz w:val="24"/>
          <w:szCs w:val="24"/>
        </w:rPr>
        <w:t>Tools used</w:t>
      </w:r>
      <w:r>
        <w:rPr>
          <w:rFonts w:hint="default" w:ascii="Calibri" w:hAnsi="Calibri" w:cs="Calibri"/>
          <w:color w:val="404040"/>
          <w:sz w:val="24"/>
          <w:szCs w:val="24"/>
        </w:rPr>
        <w:t>: -Kafka &amp; Hadoop, Hive, Presto dB,</w:t>
      </w:r>
      <w:r>
        <w:rPr>
          <w:rFonts w:hint="default" w:ascii="Calibri" w:hAnsi="Calibri" w:cs="Calibri"/>
          <w:color w:val="404040"/>
          <w:spacing w:val="-6"/>
          <w:sz w:val="24"/>
          <w:szCs w:val="24"/>
        </w:rPr>
        <w:t xml:space="preserve"> </w:t>
      </w:r>
      <w:r>
        <w:rPr>
          <w:rFonts w:hint="default" w:ascii="Calibri" w:hAnsi="Calibri" w:cs="Calibri"/>
          <w:color w:val="404040"/>
          <w:sz w:val="24"/>
          <w:szCs w:val="24"/>
        </w:rPr>
        <w:t>Docker.</w:t>
      </w:r>
    </w:p>
    <w:p>
      <w:pPr>
        <w:pStyle w:val="9"/>
        <w:numPr>
          <w:ilvl w:val="1"/>
          <w:numId w:val="3"/>
        </w:numPr>
        <w:tabs>
          <w:tab w:val="left" w:pos="2181"/>
          <w:tab w:val="left" w:pos="2182"/>
        </w:tabs>
        <w:spacing w:before="16" w:after="0" w:line="240" w:lineRule="auto"/>
        <w:ind w:left="2182" w:right="0" w:hanging="360"/>
        <w:jc w:val="left"/>
        <w:rPr>
          <w:rFonts w:hint="default" w:ascii="Calibri" w:hAnsi="Calibri" w:cs="Calibri"/>
          <w:sz w:val="24"/>
          <w:szCs w:val="24"/>
        </w:rPr>
      </w:pPr>
      <w:r>
        <w:rPr>
          <w:rFonts w:hint="default" w:ascii="Calibri" w:hAnsi="Calibri" w:cs="Calibri"/>
          <w:b/>
          <w:color w:val="404040"/>
          <w:sz w:val="24"/>
          <w:szCs w:val="24"/>
        </w:rPr>
        <w:t>Techniques used</w:t>
      </w:r>
      <w:r>
        <w:rPr>
          <w:rFonts w:hint="default" w:ascii="Calibri" w:hAnsi="Calibri" w:cs="Calibri"/>
          <w:color w:val="404040"/>
          <w:sz w:val="24"/>
          <w:szCs w:val="24"/>
        </w:rPr>
        <w:t>: - Spark Structure Streaming &amp; Apache</w:t>
      </w:r>
      <w:r>
        <w:rPr>
          <w:rFonts w:hint="default" w:ascii="Calibri" w:hAnsi="Calibri" w:cs="Calibri"/>
          <w:color w:val="404040"/>
          <w:spacing w:val="-4"/>
          <w:sz w:val="24"/>
          <w:szCs w:val="24"/>
        </w:rPr>
        <w:t xml:space="preserve"> </w:t>
      </w:r>
      <w:r>
        <w:rPr>
          <w:rFonts w:hint="default" w:ascii="Calibri" w:hAnsi="Calibri" w:cs="Calibri"/>
          <w:color w:val="404040"/>
          <w:sz w:val="24"/>
          <w:szCs w:val="24"/>
        </w:rPr>
        <w:t>Druid.</w:t>
      </w:r>
    </w:p>
    <w:p>
      <w:pPr>
        <w:pStyle w:val="9"/>
        <w:numPr>
          <w:ilvl w:val="1"/>
          <w:numId w:val="3"/>
        </w:numPr>
        <w:tabs>
          <w:tab w:val="left" w:pos="2181"/>
          <w:tab w:val="left" w:pos="2182"/>
        </w:tabs>
        <w:spacing w:before="18" w:after="0" w:line="240" w:lineRule="auto"/>
        <w:ind w:left="2182" w:right="0" w:hanging="360"/>
        <w:jc w:val="left"/>
        <w:rPr>
          <w:rFonts w:hint="default" w:ascii="Calibri" w:hAnsi="Calibri" w:cs="Calibri"/>
          <w:sz w:val="24"/>
          <w:szCs w:val="24"/>
        </w:rPr>
      </w:pPr>
      <w:r>
        <w:rPr>
          <w:rFonts w:hint="default" w:ascii="Calibri" w:hAnsi="Calibri" w:cs="Calibri"/>
          <w:b/>
          <w:color w:val="404040"/>
          <w:sz w:val="24"/>
          <w:szCs w:val="24"/>
        </w:rPr>
        <w:t>Data visualization</w:t>
      </w:r>
      <w:r>
        <w:rPr>
          <w:rFonts w:hint="default" w:ascii="Calibri" w:hAnsi="Calibri" w:cs="Calibri"/>
          <w:color w:val="404040"/>
          <w:sz w:val="24"/>
          <w:szCs w:val="24"/>
        </w:rPr>
        <w:t>: - Apache Superset,</w:t>
      </w:r>
      <w:r>
        <w:rPr>
          <w:rFonts w:hint="default" w:ascii="Calibri" w:hAnsi="Calibri" w:cs="Calibri"/>
          <w:color w:val="404040"/>
          <w:spacing w:val="-5"/>
          <w:sz w:val="24"/>
          <w:szCs w:val="24"/>
        </w:rPr>
        <w:t xml:space="preserve"> </w:t>
      </w:r>
      <w:r>
        <w:rPr>
          <w:rFonts w:hint="default" w:ascii="Calibri" w:hAnsi="Calibri" w:cs="Calibri"/>
          <w:color w:val="404040"/>
          <w:sz w:val="24"/>
          <w:szCs w:val="24"/>
        </w:rPr>
        <w:t>Grafana.</w:t>
      </w:r>
    </w:p>
    <w:p>
      <w:pPr>
        <w:pStyle w:val="3"/>
        <w:rPr>
          <w:rFonts w:hint="default" w:ascii="Calibri" w:hAnsi="Calibri" w:cs="Calibri"/>
          <w:sz w:val="24"/>
          <w:szCs w:val="24"/>
        </w:rPr>
      </w:pPr>
      <w:r>
        <w:rPr>
          <w:rFonts w:hint="default" w:ascii="Calibri" w:hAnsi="Calibri" w:cs="Calibri"/>
          <w:sz w:val="24"/>
          <w:szCs w:val="24"/>
        </w:rPr>
        <w:t>Voifinity cloud-based solutions</w:t>
      </w:r>
    </w:p>
    <w:p>
      <w:pPr>
        <w:pStyle w:val="4"/>
        <w:spacing w:before="20"/>
        <w:ind w:left="866"/>
        <w:rPr>
          <w:rFonts w:hint="default" w:ascii="Calibri" w:hAnsi="Calibri" w:cs="Calibri"/>
          <w:sz w:val="24"/>
          <w:szCs w:val="24"/>
        </w:rPr>
      </w:pPr>
      <w:r>
        <w:rPr>
          <w:rFonts w:hint="default" w:ascii="Calibri" w:hAnsi="Calibri" w:cs="Calibri"/>
          <w:color w:val="252525"/>
          <w:sz w:val="24"/>
          <w:szCs w:val="24"/>
        </w:rPr>
        <w:t>ROLES AND RESPONSIBILITIES:</w:t>
      </w:r>
    </w:p>
    <w:p>
      <w:pPr>
        <w:pStyle w:val="9"/>
        <w:numPr>
          <w:ilvl w:val="0"/>
          <w:numId w:val="3"/>
        </w:numPr>
        <w:tabs>
          <w:tab w:val="left" w:pos="1603"/>
          <w:tab w:val="left" w:pos="1604"/>
        </w:tabs>
        <w:spacing w:before="21" w:after="0" w:line="240" w:lineRule="auto"/>
        <w:ind w:left="1603" w:right="0" w:hanging="361"/>
        <w:jc w:val="left"/>
        <w:rPr>
          <w:rFonts w:hint="default" w:ascii="Calibri" w:hAnsi="Calibri" w:cs="Calibri"/>
          <w:color w:val="404040"/>
          <w:sz w:val="24"/>
          <w:szCs w:val="24"/>
        </w:rPr>
      </w:pPr>
      <w:r>
        <w:rPr>
          <w:rFonts w:hint="default" w:ascii="Calibri" w:hAnsi="Calibri" w:cs="Calibri"/>
          <w:color w:val="404040"/>
          <w:sz w:val="24"/>
          <w:szCs w:val="24"/>
        </w:rPr>
        <w:t>Understanding the data and knowledge of the</w:t>
      </w:r>
      <w:r>
        <w:rPr>
          <w:rFonts w:hint="default" w:ascii="Calibri" w:hAnsi="Calibri" w:cs="Calibri"/>
          <w:color w:val="404040"/>
          <w:spacing w:val="3"/>
          <w:sz w:val="24"/>
          <w:szCs w:val="24"/>
        </w:rPr>
        <w:t xml:space="preserve"> </w:t>
      </w:r>
      <w:r>
        <w:rPr>
          <w:rFonts w:hint="default" w:ascii="Calibri" w:hAnsi="Calibri" w:cs="Calibri"/>
          <w:color w:val="404040"/>
          <w:sz w:val="24"/>
          <w:szCs w:val="24"/>
        </w:rPr>
        <w:t>study</w:t>
      </w:r>
    </w:p>
    <w:p>
      <w:pPr>
        <w:pStyle w:val="9"/>
        <w:numPr>
          <w:ilvl w:val="0"/>
          <w:numId w:val="3"/>
        </w:numPr>
        <w:tabs>
          <w:tab w:val="left" w:pos="1603"/>
          <w:tab w:val="left" w:pos="1604"/>
        </w:tabs>
        <w:spacing w:before="19" w:after="0" w:line="240" w:lineRule="auto"/>
        <w:ind w:left="1603" w:right="0" w:hanging="361"/>
        <w:jc w:val="left"/>
        <w:rPr>
          <w:rFonts w:hint="default" w:ascii="Calibri" w:hAnsi="Calibri" w:cs="Calibri"/>
          <w:color w:val="404040"/>
          <w:sz w:val="24"/>
          <w:szCs w:val="24"/>
        </w:rPr>
      </w:pPr>
      <w:r>
        <w:rPr>
          <w:rFonts w:hint="default" w:ascii="Calibri" w:hAnsi="Calibri" w:cs="Calibri"/>
          <w:color w:val="404040"/>
          <w:sz w:val="24"/>
          <w:szCs w:val="24"/>
        </w:rPr>
        <w:t>Identifying patterns and association among</w:t>
      </w:r>
      <w:r>
        <w:rPr>
          <w:rFonts w:hint="default" w:ascii="Calibri" w:hAnsi="Calibri" w:cs="Calibri"/>
          <w:color w:val="404040"/>
          <w:spacing w:val="-5"/>
          <w:sz w:val="24"/>
          <w:szCs w:val="24"/>
        </w:rPr>
        <w:t xml:space="preserve"> </w:t>
      </w:r>
      <w:r>
        <w:rPr>
          <w:rFonts w:hint="default" w:ascii="Calibri" w:hAnsi="Calibri" w:cs="Calibri"/>
          <w:color w:val="404040"/>
          <w:sz w:val="24"/>
          <w:szCs w:val="24"/>
        </w:rPr>
        <w:t>variables</w:t>
      </w:r>
    </w:p>
    <w:p>
      <w:pPr>
        <w:pStyle w:val="9"/>
        <w:numPr>
          <w:ilvl w:val="0"/>
          <w:numId w:val="3"/>
        </w:numPr>
        <w:tabs>
          <w:tab w:val="left" w:pos="1603"/>
          <w:tab w:val="left" w:pos="1604"/>
        </w:tabs>
        <w:spacing w:before="88" w:after="0" w:line="240" w:lineRule="auto"/>
        <w:ind w:left="1603" w:right="0" w:hanging="361"/>
        <w:jc w:val="left"/>
        <w:rPr>
          <w:rFonts w:hint="default" w:ascii="Calibri" w:hAnsi="Calibri" w:cs="Calibri"/>
          <w:color w:val="404040"/>
          <w:sz w:val="24"/>
          <w:szCs w:val="24"/>
        </w:rPr>
      </w:pPr>
      <w:r>
        <w:rPr>
          <w:rFonts w:hint="default" w:ascii="Calibri" w:hAnsi="Calibri" w:cs="Calibri"/>
          <w:color w:val="404040"/>
          <w:sz w:val="24"/>
          <w:szCs w:val="24"/>
        </w:rPr>
        <w:t>Data management and clarifying data related</w:t>
      </w:r>
      <w:r>
        <w:rPr>
          <w:rFonts w:hint="default" w:ascii="Calibri" w:hAnsi="Calibri" w:cs="Calibri"/>
          <w:color w:val="404040"/>
          <w:spacing w:val="-7"/>
          <w:sz w:val="24"/>
          <w:szCs w:val="24"/>
        </w:rPr>
        <w:t xml:space="preserve"> </w:t>
      </w:r>
      <w:r>
        <w:rPr>
          <w:rFonts w:hint="default" w:ascii="Calibri" w:hAnsi="Calibri" w:cs="Calibri"/>
          <w:color w:val="404040"/>
          <w:sz w:val="24"/>
          <w:szCs w:val="24"/>
        </w:rPr>
        <w:t>issues.</w:t>
      </w:r>
    </w:p>
    <w:p>
      <w:pPr>
        <w:pStyle w:val="9"/>
        <w:numPr>
          <w:ilvl w:val="0"/>
          <w:numId w:val="3"/>
        </w:numPr>
        <w:tabs>
          <w:tab w:val="left" w:pos="1603"/>
          <w:tab w:val="left" w:pos="1604"/>
        </w:tabs>
        <w:spacing w:before="91" w:after="0" w:line="240" w:lineRule="auto"/>
        <w:ind w:left="1603" w:right="0" w:hanging="361"/>
        <w:jc w:val="left"/>
        <w:rPr>
          <w:rFonts w:hint="default" w:ascii="Calibri" w:hAnsi="Calibri" w:cs="Calibri"/>
          <w:sz w:val="24"/>
          <w:szCs w:val="24"/>
        </w:rPr>
      </w:pPr>
      <w:r>
        <w:rPr>
          <w:rFonts w:hint="default" w:ascii="Calibri" w:hAnsi="Calibri" w:cs="Calibri"/>
          <w:color w:val="404040"/>
          <w:sz w:val="24"/>
          <w:szCs w:val="24"/>
        </w:rPr>
        <w:t>Providing business solutions to</w:t>
      </w:r>
      <w:r>
        <w:rPr>
          <w:rFonts w:hint="default" w:ascii="Calibri" w:hAnsi="Calibri" w:cs="Calibri"/>
          <w:color w:val="404040"/>
          <w:spacing w:val="-1"/>
          <w:sz w:val="24"/>
          <w:szCs w:val="24"/>
        </w:rPr>
        <w:t xml:space="preserve"> </w:t>
      </w:r>
      <w:r>
        <w:rPr>
          <w:rFonts w:hint="default" w:ascii="Calibri" w:hAnsi="Calibri" w:cs="Calibri"/>
          <w:color w:val="404040"/>
          <w:sz w:val="24"/>
          <w:szCs w:val="24"/>
        </w:rPr>
        <w:t>stakeholders</w:t>
      </w:r>
    </w:p>
    <w:p>
      <w:pPr>
        <w:pStyle w:val="4"/>
        <w:spacing w:line="259" w:lineRule="auto"/>
        <w:ind w:left="502" w:hanging="10"/>
        <w:rPr>
          <w:rFonts w:hint="default" w:ascii="Calibri" w:hAnsi="Calibri" w:cs="Calibri"/>
          <w:sz w:val="24"/>
          <w:szCs w:val="24"/>
        </w:rPr>
      </w:pPr>
      <w:r>
        <w:rPr>
          <w:rFonts w:hint="default" w:ascii="Calibri" w:hAnsi="Calibri" w:cs="Calibri"/>
          <w:color w:val="252525"/>
          <w:sz w:val="24"/>
          <w:szCs w:val="24"/>
        </w:rPr>
        <w:t>PROJECT DESCRIPTION</w:t>
      </w:r>
      <w:r>
        <w:rPr>
          <w:rFonts w:hint="default" w:ascii="Calibri" w:hAnsi="Calibri" w:cs="Calibri"/>
          <w:color w:val="252525"/>
          <w:sz w:val="24"/>
          <w:szCs w:val="24"/>
        </w:rPr>
        <w:t>: VOIFINITY CLOUD-BASED SOLUTIONS &amp; FINDING OF UNAUTHORIZATION OF VOICE CALLS IN VOIFINITY CLOUD</w:t>
      </w:r>
    </w:p>
    <w:p>
      <w:pPr>
        <w:pStyle w:val="9"/>
        <w:numPr>
          <w:ilvl w:val="0"/>
          <w:numId w:val="3"/>
        </w:numPr>
        <w:tabs>
          <w:tab w:val="left" w:pos="1572"/>
          <w:tab w:val="left" w:pos="1573"/>
        </w:tabs>
        <w:spacing w:before="29"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Vofinity Cloud, we collect data from the cloud which we transform into an insight</w:t>
      </w:r>
      <w:r>
        <w:rPr>
          <w:rFonts w:hint="default" w:ascii="Calibri" w:hAnsi="Calibri" w:cs="Calibri"/>
          <w:color w:val="404040"/>
          <w:spacing w:val="-23"/>
          <w:sz w:val="24"/>
          <w:szCs w:val="24"/>
        </w:rPr>
        <w:t xml:space="preserve"> </w:t>
      </w:r>
      <w:r>
        <w:rPr>
          <w:rFonts w:hint="default" w:ascii="Calibri" w:hAnsi="Calibri" w:cs="Calibri"/>
          <w:color w:val="404040"/>
          <w:sz w:val="24"/>
          <w:szCs w:val="24"/>
        </w:rPr>
        <w:t>dashboard.</w:t>
      </w:r>
    </w:p>
    <w:p>
      <w:pPr>
        <w:pStyle w:val="9"/>
        <w:numPr>
          <w:ilvl w:val="0"/>
          <w:numId w:val="3"/>
        </w:numPr>
        <w:tabs>
          <w:tab w:val="left" w:pos="1572"/>
          <w:tab w:val="left" w:pos="1573"/>
        </w:tabs>
        <w:spacing w:before="18"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We collect unstructured data &amp; monitor</w:t>
      </w:r>
      <w:r>
        <w:rPr>
          <w:rFonts w:hint="default" w:ascii="Calibri" w:hAnsi="Calibri" w:cs="Calibri"/>
          <w:color w:val="404040"/>
          <w:spacing w:val="-6"/>
          <w:sz w:val="24"/>
          <w:szCs w:val="24"/>
        </w:rPr>
        <w:t xml:space="preserve"> </w:t>
      </w:r>
      <w:r>
        <w:rPr>
          <w:rFonts w:hint="default" w:ascii="Calibri" w:hAnsi="Calibri" w:cs="Calibri"/>
          <w:color w:val="404040"/>
          <w:sz w:val="24"/>
          <w:szCs w:val="24"/>
        </w:rPr>
        <w:t>data.</w:t>
      </w:r>
    </w:p>
    <w:p>
      <w:pPr>
        <w:pStyle w:val="9"/>
        <w:numPr>
          <w:ilvl w:val="0"/>
          <w:numId w:val="3"/>
        </w:numPr>
        <w:tabs>
          <w:tab w:val="left" w:pos="1572"/>
          <w:tab w:val="left" w:pos="1573"/>
        </w:tabs>
        <w:spacing w:before="21"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After collecting pre-modelling data, follow the data mining in</w:t>
      </w:r>
      <w:r>
        <w:rPr>
          <w:rFonts w:hint="default" w:ascii="Calibri" w:hAnsi="Calibri" w:cs="Calibri"/>
          <w:color w:val="404040"/>
          <w:spacing w:val="-11"/>
          <w:sz w:val="24"/>
          <w:szCs w:val="24"/>
        </w:rPr>
        <w:t xml:space="preserve"> </w:t>
      </w:r>
      <w:r>
        <w:rPr>
          <w:rFonts w:hint="default" w:ascii="Calibri" w:hAnsi="Calibri" w:cs="Calibri"/>
          <w:color w:val="404040"/>
          <w:sz w:val="24"/>
          <w:szCs w:val="24"/>
        </w:rPr>
        <w:t>unstructured.</w:t>
      </w:r>
    </w:p>
    <w:p>
      <w:pPr>
        <w:pStyle w:val="9"/>
        <w:numPr>
          <w:ilvl w:val="0"/>
          <w:numId w:val="3"/>
        </w:numPr>
        <w:tabs>
          <w:tab w:val="left" w:pos="1572"/>
          <w:tab w:val="left" w:pos="1573"/>
        </w:tabs>
        <w:spacing w:before="18"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Unstructured data transformed into structured</w:t>
      </w:r>
      <w:r>
        <w:rPr>
          <w:rFonts w:hint="default" w:ascii="Calibri" w:hAnsi="Calibri" w:cs="Calibri"/>
          <w:color w:val="404040"/>
          <w:spacing w:val="-3"/>
          <w:sz w:val="24"/>
          <w:szCs w:val="24"/>
        </w:rPr>
        <w:t xml:space="preserve"> </w:t>
      </w:r>
      <w:r>
        <w:rPr>
          <w:rFonts w:hint="default" w:ascii="Calibri" w:hAnsi="Calibri" w:cs="Calibri"/>
          <w:color w:val="404040"/>
          <w:sz w:val="24"/>
          <w:szCs w:val="24"/>
        </w:rPr>
        <w:t>data.</w:t>
      </w:r>
    </w:p>
    <w:p>
      <w:pPr>
        <w:pStyle w:val="9"/>
        <w:numPr>
          <w:ilvl w:val="0"/>
          <w:numId w:val="3"/>
        </w:numPr>
        <w:tabs>
          <w:tab w:val="left" w:pos="1572"/>
          <w:tab w:val="left" w:pos="1573"/>
        </w:tabs>
        <w:spacing w:before="19"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Spark is used as a framework to convert unstructured into structured</w:t>
      </w:r>
      <w:r>
        <w:rPr>
          <w:rFonts w:hint="default" w:ascii="Calibri" w:hAnsi="Calibri" w:cs="Calibri"/>
          <w:color w:val="404040"/>
          <w:spacing w:val="-16"/>
          <w:sz w:val="24"/>
          <w:szCs w:val="24"/>
        </w:rPr>
        <w:t xml:space="preserve"> </w:t>
      </w:r>
      <w:r>
        <w:rPr>
          <w:rFonts w:hint="default" w:ascii="Calibri" w:hAnsi="Calibri" w:cs="Calibri"/>
          <w:color w:val="404040"/>
          <w:sz w:val="24"/>
          <w:szCs w:val="24"/>
        </w:rPr>
        <w:t>data.</w:t>
      </w:r>
    </w:p>
    <w:p>
      <w:pPr>
        <w:pStyle w:val="9"/>
        <w:numPr>
          <w:ilvl w:val="0"/>
          <w:numId w:val="3"/>
        </w:numPr>
        <w:tabs>
          <w:tab w:val="left" w:pos="1572"/>
          <w:tab w:val="left" w:pos="1573"/>
        </w:tabs>
        <w:spacing w:before="21"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Pulling data, we use programming language Python to stream into Spark</w:t>
      </w:r>
      <w:r>
        <w:rPr>
          <w:rFonts w:hint="default" w:ascii="Calibri" w:hAnsi="Calibri" w:cs="Calibri"/>
          <w:color w:val="404040"/>
          <w:spacing w:val="-13"/>
          <w:sz w:val="24"/>
          <w:szCs w:val="24"/>
        </w:rPr>
        <w:t xml:space="preserve"> </w:t>
      </w:r>
      <w:r>
        <w:rPr>
          <w:rFonts w:hint="default" w:ascii="Calibri" w:hAnsi="Calibri" w:cs="Calibri"/>
          <w:color w:val="404040"/>
          <w:sz w:val="24"/>
          <w:szCs w:val="24"/>
        </w:rPr>
        <w:t>Streaming.</w:t>
      </w:r>
    </w:p>
    <w:p>
      <w:pPr>
        <w:pStyle w:val="9"/>
        <w:numPr>
          <w:ilvl w:val="0"/>
          <w:numId w:val="3"/>
        </w:numPr>
        <w:tabs>
          <w:tab w:val="left" w:pos="1572"/>
          <w:tab w:val="left" w:pos="1573"/>
        </w:tabs>
        <w:spacing w:before="19"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Python Kafka is used in terms of flowing of data from main cloud</w:t>
      </w:r>
      <w:r>
        <w:rPr>
          <w:rFonts w:hint="default" w:ascii="Calibri" w:hAnsi="Calibri" w:cs="Calibri"/>
          <w:color w:val="404040"/>
          <w:spacing w:val="-7"/>
          <w:sz w:val="24"/>
          <w:szCs w:val="24"/>
        </w:rPr>
        <w:t xml:space="preserve"> </w:t>
      </w:r>
      <w:r>
        <w:rPr>
          <w:rFonts w:hint="default" w:ascii="Calibri" w:hAnsi="Calibri" w:cs="Calibri"/>
          <w:color w:val="404040"/>
          <w:sz w:val="24"/>
          <w:szCs w:val="24"/>
        </w:rPr>
        <w:t>based.</w:t>
      </w:r>
    </w:p>
    <w:p>
      <w:pPr>
        <w:pStyle w:val="9"/>
        <w:numPr>
          <w:ilvl w:val="0"/>
          <w:numId w:val="3"/>
        </w:numPr>
        <w:tabs>
          <w:tab w:val="left" w:pos="1572"/>
          <w:tab w:val="left" w:pos="1573"/>
        </w:tabs>
        <w:spacing w:before="21"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Spark pushes streaming data to HDFS &amp; Hive for storing</w:t>
      </w:r>
      <w:r>
        <w:rPr>
          <w:rFonts w:hint="default" w:ascii="Calibri" w:hAnsi="Calibri" w:cs="Calibri"/>
          <w:color w:val="404040"/>
          <w:spacing w:val="-5"/>
          <w:sz w:val="24"/>
          <w:szCs w:val="24"/>
        </w:rPr>
        <w:t xml:space="preserve"> </w:t>
      </w:r>
      <w:r>
        <w:rPr>
          <w:rFonts w:hint="default" w:ascii="Calibri" w:hAnsi="Calibri" w:cs="Calibri"/>
          <w:color w:val="404040"/>
          <w:sz w:val="24"/>
          <w:szCs w:val="24"/>
        </w:rPr>
        <w:t>data.</w:t>
      </w:r>
    </w:p>
    <w:p>
      <w:pPr>
        <w:pStyle w:val="9"/>
        <w:numPr>
          <w:ilvl w:val="0"/>
          <w:numId w:val="3"/>
        </w:numPr>
        <w:tabs>
          <w:tab w:val="left" w:pos="1572"/>
          <w:tab w:val="left" w:pos="1573"/>
        </w:tabs>
        <w:spacing w:before="18"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MySQL server is used as the main storage for vofinity</w:t>
      </w:r>
      <w:r>
        <w:rPr>
          <w:rFonts w:hint="default" w:ascii="Calibri" w:hAnsi="Calibri" w:cs="Calibri"/>
          <w:color w:val="404040"/>
          <w:spacing w:val="-4"/>
          <w:sz w:val="24"/>
          <w:szCs w:val="24"/>
        </w:rPr>
        <w:t xml:space="preserve"> </w:t>
      </w:r>
      <w:r>
        <w:rPr>
          <w:rFonts w:hint="default" w:ascii="Calibri" w:hAnsi="Calibri" w:cs="Calibri"/>
          <w:color w:val="404040"/>
          <w:sz w:val="24"/>
          <w:szCs w:val="24"/>
        </w:rPr>
        <w:t>cloud.</w:t>
      </w:r>
    </w:p>
    <w:p>
      <w:pPr>
        <w:pStyle w:val="9"/>
        <w:numPr>
          <w:ilvl w:val="0"/>
          <w:numId w:val="3"/>
        </w:numPr>
        <w:tabs>
          <w:tab w:val="left" w:pos="1572"/>
          <w:tab w:val="left" w:pos="1573"/>
        </w:tabs>
        <w:spacing w:before="21"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Time Series Grafana &amp; Apache Superset is used as Data</w:t>
      </w:r>
      <w:r>
        <w:rPr>
          <w:rFonts w:hint="default" w:ascii="Calibri" w:hAnsi="Calibri" w:cs="Calibri"/>
          <w:color w:val="404040"/>
          <w:spacing w:val="-9"/>
          <w:sz w:val="24"/>
          <w:szCs w:val="24"/>
        </w:rPr>
        <w:t xml:space="preserve"> </w:t>
      </w:r>
      <w:r>
        <w:rPr>
          <w:rFonts w:hint="default" w:ascii="Calibri" w:hAnsi="Calibri" w:cs="Calibri"/>
          <w:color w:val="404040"/>
          <w:sz w:val="24"/>
          <w:szCs w:val="24"/>
        </w:rPr>
        <w:t>Visualizations</w:t>
      </w:r>
    </w:p>
    <w:p>
      <w:pPr>
        <w:pStyle w:val="9"/>
        <w:numPr>
          <w:ilvl w:val="1"/>
          <w:numId w:val="3"/>
        </w:numPr>
        <w:tabs>
          <w:tab w:val="left" w:pos="2292"/>
          <w:tab w:val="left" w:pos="2293"/>
        </w:tabs>
        <w:spacing w:before="18" w:after="0" w:line="240" w:lineRule="auto"/>
        <w:ind w:left="2292" w:right="0" w:hanging="361"/>
        <w:jc w:val="left"/>
        <w:rPr>
          <w:rFonts w:hint="default" w:ascii="Calibri" w:hAnsi="Calibri" w:cs="Calibri"/>
          <w:sz w:val="24"/>
          <w:szCs w:val="24"/>
        </w:rPr>
      </w:pPr>
      <w:r>
        <w:rPr>
          <w:rFonts w:hint="default" w:ascii="Calibri" w:hAnsi="Calibri" w:cs="Calibri"/>
          <w:color w:val="404040"/>
          <w:sz w:val="24"/>
          <w:szCs w:val="24"/>
        </w:rPr>
        <w:t>Tools Used: - Apache Kafka,</w:t>
      </w:r>
      <w:r>
        <w:rPr>
          <w:rFonts w:hint="default" w:ascii="Calibri" w:hAnsi="Calibri" w:cs="Calibri"/>
          <w:color w:val="404040"/>
          <w:spacing w:val="1"/>
          <w:sz w:val="24"/>
          <w:szCs w:val="24"/>
        </w:rPr>
        <w:t xml:space="preserve"> </w:t>
      </w:r>
      <w:r>
        <w:rPr>
          <w:rFonts w:hint="default" w:ascii="Calibri" w:hAnsi="Calibri" w:cs="Calibri"/>
          <w:color w:val="404040"/>
          <w:sz w:val="24"/>
          <w:szCs w:val="24"/>
        </w:rPr>
        <w:t>Python</w:t>
      </w:r>
    </w:p>
    <w:p>
      <w:pPr>
        <w:pStyle w:val="9"/>
        <w:numPr>
          <w:ilvl w:val="1"/>
          <w:numId w:val="3"/>
        </w:numPr>
        <w:tabs>
          <w:tab w:val="left" w:pos="2292"/>
          <w:tab w:val="left" w:pos="2293"/>
        </w:tabs>
        <w:spacing w:before="18" w:after="0" w:line="240" w:lineRule="auto"/>
        <w:ind w:left="2292" w:right="0" w:hanging="361"/>
        <w:jc w:val="left"/>
        <w:rPr>
          <w:rFonts w:hint="default" w:ascii="Calibri" w:hAnsi="Calibri" w:cs="Calibri"/>
          <w:sz w:val="24"/>
          <w:szCs w:val="24"/>
        </w:rPr>
      </w:pPr>
      <w:r>
        <w:rPr>
          <w:rFonts w:hint="default" w:ascii="Calibri" w:hAnsi="Calibri" w:cs="Calibri"/>
          <w:color w:val="404040"/>
          <w:sz w:val="24"/>
          <w:szCs w:val="24"/>
        </w:rPr>
        <w:t>Framework: - Spark</w:t>
      </w:r>
      <w:r>
        <w:rPr>
          <w:rFonts w:hint="default" w:ascii="Calibri" w:hAnsi="Calibri" w:cs="Calibri"/>
          <w:color w:val="404040"/>
          <w:spacing w:val="1"/>
          <w:sz w:val="24"/>
          <w:szCs w:val="24"/>
        </w:rPr>
        <w:t xml:space="preserve"> </w:t>
      </w:r>
      <w:r>
        <w:rPr>
          <w:rFonts w:hint="default" w:ascii="Calibri" w:hAnsi="Calibri" w:cs="Calibri"/>
          <w:color w:val="404040"/>
          <w:sz w:val="24"/>
          <w:szCs w:val="24"/>
        </w:rPr>
        <w:t>Streaming</w:t>
      </w:r>
    </w:p>
    <w:p>
      <w:pPr>
        <w:pStyle w:val="9"/>
        <w:numPr>
          <w:ilvl w:val="1"/>
          <w:numId w:val="3"/>
        </w:numPr>
        <w:tabs>
          <w:tab w:val="left" w:pos="2292"/>
          <w:tab w:val="left" w:pos="2293"/>
        </w:tabs>
        <w:spacing w:before="16" w:after="0" w:line="240" w:lineRule="auto"/>
        <w:ind w:left="2292" w:right="0" w:hanging="361"/>
        <w:jc w:val="left"/>
        <w:rPr>
          <w:rFonts w:hint="default" w:ascii="Calibri" w:hAnsi="Calibri" w:cs="Calibri"/>
          <w:sz w:val="24"/>
          <w:szCs w:val="24"/>
        </w:rPr>
      </w:pPr>
      <w:r>
        <w:rPr>
          <w:rFonts w:hint="default" w:ascii="Calibri" w:hAnsi="Calibri" w:cs="Calibri"/>
          <w:color w:val="404040"/>
          <w:sz w:val="24"/>
          <w:szCs w:val="24"/>
        </w:rPr>
        <w:t>Data Warehouse: -</w:t>
      </w:r>
      <w:r>
        <w:rPr>
          <w:rFonts w:hint="default" w:ascii="Calibri" w:hAnsi="Calibri" w:cs="Calibri"/>
          <w:color w:val="404040"/>
          <w:spacing w:val="1"/>
          <w:sz w:val="24"/>
          <w:szCs w:val="24"/>
        </w:rPr>
        <w:t xml:space="preserve"> </w:t>
      </w:r>
      <w:r>
        <w:rPr>
          <w:rFonts w:hint="default" w:ascii="Calibri" w:hAnsi="Calibri" w:cs="Calibri"/>
          <w:color w:val="404040"/>
          <w:sz w:val="24"/>
          <w:szCs w:val="24"/>
        </w:rPr>
        <w:t>Hive</w:t>
      </w:r>
    </w:p>
    <w:p>
      <w:pPr>
        <w:pStyle w:val="9"/>
        <w:numPr>
          <w:ilvl w:val="1"/>
          <w:numId w:val="3"/>
        </w:numPr>
        <w:tabs>
          <w:tab w:val="left" w:pos="2292"/>
          <w:tab w:val="left" w:pos="2293"/>
        </w:tabs>
        <w:spacing w:before="18" w:after="0" w:line="240" w:lineRule="auto"/>
        <w:ind w:left="2292" w:right="0" w:hanging="361"/>
        <w:jc w:val="left"/>
        <w:rPr>
          <w:rFonts w:hint="default" w:ascii="Calibri" w:hAnsi="Calibri" w:cs="Calibri"/>
          <w:sz w:val="24"/>
          <w:szCs w:val="24"/>
        </w:rPr>
      </w:pPr>
      <w:r>
        <w:rPr>
          <w:rFonts w:hint="default" w:ascii="Calibri" w:hAnsi="Calibri" w:cs="Calibri"/>
          <w:color w:val="404040"/>
          <w:sz w:val="24"/>
          <w:szCs w:val="24"/>
        </w:rPr>
        <w:t>Data Storage: - Hadoop &amp;</w:t>
      </w:r>
      <w:r>
        <w:rPr>
          <w:rFonts w:hint="default" w:ascii="Calibri" w:hAnsi="Calibri" w:cs="Calibri"/>
          <w:color w:val="404040"/>
          <w:spacing w:val="-3"/>
          <w:sz w:val="24"/>
          <w:szCs w:val="24"/>
        </w:rPr>
        <w:t xml:space="preserve"> </w:t>
      </w:r>
      <w:r>
        <w:rPr>
          <w:rFonts w:hint="default" w:ascii="Calibri" w:hAnsi="Calibri" w:cs="Calibri"/>
          <w:color w:val="404040"/>
          <w:sz w:val="24"/>
          <w:szCs w:val="24"/>
        </w:rPr>
        <w:t>HDFS</w:t>
      </w:r>
    </w:p>
    <w:p>
      <w:pPr>
        <w:pStyle w:val="9"/>
        <w:numPr>
          <w:ilvl w:val="1"/>
          <w:numId w:val="3"/>
        </w:numPr>
        <w:tabs>
          <w:tab w:val="left" w:pos="2292"/>
          <w:tab w:val="left" w:pos="2293"/>
        </w:tabs>
        <w:spacing w:before="19" w:after="0" w:line="240" w:lineRule="auto"/>
        <w:ind w:left="2292" w:right="0" w:hanging="361"/>
        <w:jc w:val="left"/>
        <w:rPr>
          <w:rFonts w:hint="default" w:ascii="Calibri" w:hAnsi="Calibri" w:cs="Calibri"/>
          <w:sz w:val="24"/>
          <w:szCs w:val="24"/>
        </w:rPr>
      </w:pPr>
      <w:r>
        <w:rPr>
          <w:rFonts w:hint="default" w:ascii="Calibri" w:hAnsi="Calibri" w:cs="Calibri"/>
          <w:color w:val="404040"/>
          <w:sz w:val="24"/>
          <w:szCs w:val="24"/>
        </w:rPr>
        <w:t>RDBS:</w:t>
      </w:r>
      <w:r>
        <w:rPr>
          <w:rFonts w:hint="default" w:ascii="Calibri" w:hAnsi="Calibri" w:cs="Calibri"/>
          <w:color w:val="404040"/>
          <w:spacing w:val="-2"/>
          <w:sz w:val="24"/>
          <w:szCs w:val="24"/>
        </w:rPr>
        <w:t xml:space="preserve"> </w:t>
      </w:r>
      <w:r>
        <w:rPr>
          <w:rFonts w:hint="default" w:ascii="Calibri" w:hAnsi="Calibri" w:cs="Calibri"/>
          <w:color w:val="404040"/>
          <w:sz w:val="24"/>
          <w:szCs w:val="24"/>
        </w:rPr>
        <w:t>MySQL</w:t>
      </w:r>
    </w:p>
    <w:p>
      <w:pPr>
        <w:pStyle w:val="9"/>
        <w:numPr>
          <w:ilvl w:val="1"/>
          <w:numId w:val="3"/>
        </w:numPr>
        <w:tabs>
          <w:tab w:val="left" w:pos="2292"/>
          <w:tab w:val="left" w:pos="2293"/>
        </w:tabs>
        <w:spacing w:before="69" w:after="0" w:line="240" w:lineRule="auto"/>
        <w:ind w:left="2292" w:right="0" w:hanging="361"/>
        <w:jc w:val="left"/>
        <w:rPr>
          <w:rFonts w:hint="default" w:ascii="Calibri" w:hAnsi="Calibri" w:cs="Calibri"/>
          <w:sz w:val="24"/>
          <w:szCs w:val="24"/>
        </w:rPr>
      </w:pPr>
      <w:r>
        <w:rPr>
          <w:rFonts w:hint="default" w:ascii="Calibri" w:hAnsi="Calibri" w:cs="Calibri"/>
          <w:color w:val="404040"/>
          <w:sz w:val="24"/>
          <w:szCs w:val="24"/>
        </w:rPr>
        <w:t>Data Visualizations: - Time Series Grafana, Apache</w:t>
      </w:r>
      <w:r>
        <w:rPr>
          <w:rFonts w:hint="default" w:ascii="Calibri" w:hAnsi="Calibri" w:cs="Calibri"/>
          <w:color w:val="404040"/>
          <w:spacing w:val="-6"/>
          <w:sz w:val="24"/>
          <w:szCs w:val="24"/>
        </w:rPr>
        <w:t xml:space="preserve"> </w:t>
      </w:r>
      <w:r>
        <w:rPr>
          <w:rFonts w:hint="default" w:ascii="Calibri" w:hAnsi="Calibri" w:cs="Calibri"/>
          <w:color w:val="404040"/>
          <w:spacing w:val="-6"/>
          <w:sz w:val="24"/>
          <w:szCs w:val="24"/>
          <w:lang w:val="en-GB"/>
        </w:rPr>
        <w:t>Superstore</w:t>
      </w:r>
      <w:r>
        <w:rPr>
          <w:rFonts w:hint="default" w:ascii="Calibri" w:hAnsi="Calibri" w:cs="Calibri"/>
          <w:color w:val="404040"/>
          <w:sz w:val="24"/>
          <w:szCs w:val="24"/>
        </w:rPr>
        <w:t>.</w:t>
      </w:r>
    </w:p>
    <w:p>
      <w:pPr>
        <w:pStyle w:val="7"/>
        <w:spacing w:before="0"/>
        <w:ind w:left="0" w:firstLine="0"/>
        <w:rPr>
          <w:rFonts w:hint="default" w:ascii="Calibri" w:hAnsi="Calibri" w:cs="Calibri"/>
          <w:sz w:val="24"/>
          <w:szCs w:val="24"/>
        </w:rPr>
      </w:pPr>
    </w:p>
    <w:p>
      <w:pPr>
        <w:pStyle w:val="7"/>
        <w:spacing w:before="8"/>
        <w:ind w:left="0" w:firstLine="0"/>
        <w:rPr>
          <w:rFonts w:hint="default" w:ascii="Calibri" w:hAnsi="Calibri" w:cs="Calibri"/>
          <w:sz w:val="24"/>
          <w:szCs w:val="24"/>
        </w:rPr>
      </w:pPr>
    </w:p>
    <w:p>
      <w:pPr>
        <w:pStyle w:val="2"/>
        <w:spacing w:before="1"/>
        <w:ind w:left="132"/>
        <w:rPr>
          <w:rFonts w:hint="default" w:ascii="Calibri" w:hAnsi="Calibri" w:cs="Calibri"/>
          <w:sz w:val="24"/>
          <w:szCs w:val="24"/>
        </w:rPr>
      </w:pPr>
      <w:r>
        <w:rPr>
          <w:rFonts w:hint="default" w:ascii="Calibri" w:hAnsi="Calibri" w:cs="Calibri"/>
          <w:sz w:val="24"/>
          <w:szCs w:val="24"/>
        </w:rPr>
        <w:t>Data Analyst</w:t>
      </w:r>
    </w:p>
    <w:p>
      <w:pPr>
        <w:spacing w:before="18"/>
        <w:ind w:left="132" w:right="0" w:firstLine="0"/>
        <w:jc w:val="left"/>
        <w:rPr>
          <w:rFonts w:hint="default" w:ascii="Calibri" w:hAnsi="Calibri" w:cs="Calibri"/>
          <w:b/>
          <w:sz w:val="24"/>
          <w:szCs w:val="24"/>
        </w:rPr>
      </w:pPr>
      <w:r>
        <w:rPr>
          <w:rFonts w:hint="default" w:ascii="Calibri" w:hAnsi="Calibri" w:cs="Calibri"/>
          <w:b/>
          <w:sz w:val="24"/>
          <w:szCs w:val="24"/>
        </w:rPr>
        <w:t>Vayam info solutions., Hyderabad</w:t>
      </w:r>
    </w:p>
    <w:p>
      <w:pPr>
        <w:pStyle w:val="4"/>
        <w:spacing w:before="21"/>
        <w:rPr>
          <w:rFonts w:hint="default" w:ascii="Calibri" w:hAnsi="Calibri" w:cs="Calibri"/>
          <w:sz w:val="24"/>
          <w:szCs w:val="24"/>
        </w:rPr>
      </w:pPr>
      <w:r>
        <w:rPr>
          <w:rFonts w:hint="default" w:ascii="Calibri" w:hAnsi="Calibri" w:cs="Calibri"/>
          <w:sz w:val="24"/>
          <w:szCs w:val="24"/>
        </w:rPr>
        <w:t>15 March 2018 – 30 March 2020</w:t>
      </w:r>
    </w:p>
    <w:p>
      <w:pPr>
        <w:pStyle w:val="7"/>
        <w:spacing w:before="0"/>
        <w:ind w:left="0" w:firstLine="0"/>
        <w:rPr>
          <w:rFonts w:hint="default" w:ascii="Calibri" w:hAnsi="Calibri" w:cs="Calibri"/>
          <w:b/>
          <w:sz w:val="24"/>
          <w:szCs w:val="24"/>
        </w:rPr>
      </w:pPr>
    </w:p>
    <w:p>
      <w:pPr>
        <w:spacing w:before="0"/>
        <w:ind w:left="117" w:right="0" w:firstLine="0"/>
        <w:jc w:val="left"/>
        <w:rPr>
          <w:rFonts w:hint="default" w:ascii="Calibri" w:hAnsi="Calibri" w:cs="Calibri"/>
          <w:b/>
          <w:sz w:val="24"/>
          <w:szCs w:val="24"/>
        </w:rPr>
      </w:pPr>
      <w:r>
        <w:rPr>
          <w:rFonts w:hint="default" w:ascii="Calibri" w:hAnsi="Calibri" w:cs="Calibri"/>
          <w:b/>
          <w:sz w:val="24"/>
          <w:szCs w:val="24"/>
        </w:rPr>
        <w:t>Projects</w:t>
      </w:r>
    </w:p>
    <w:p>
      <w:pPr>
        <w:spacing w:before="76"/>
        <w:ind w:left="852" w:right="0" w:firstLine="0"/>
        <w:jc w:val="left"/>
        <w:rPr>
          <w:rFonts w:hint="default" w:ascii="Calibri" w:hAnsi="Calibri" w:cs="Calibri"/>
          <w:b/>
          <w:sz w:val="24"/>
          <w:szCs w:val="24"/>
        </w:rPr>
      </w:pPr>
      <w:r>
        <w:rPr>
          <w:rFonts w:hint="default" w:ascii="Calibri" w:hAnsi="Calibri" w:cs="Calibri"/>
          <w:b/>
          <w:color w:val="404040"/>
          <w:sz w:val="24"/>
          <w:szCs w:val="24"/>
        </w:rPr>
        <w:t>Project:1: Details: Agent sales and performance analysis:</w:t>
      </w:r>
    </w:p>
    <w:p>
      <w:pPr>
        <w:pStyle w:val="9"/>
        <w:numPr>
          <w:ilvl w:val="0"/>
          <w:numId w:val="3"/>
        </w:numPr>
        <w:tabs>
          <w:tab w:val="left" w:pos="1572"/>
          <w:tab w:val="left" w:pos="1573"/>
        </w:tabs>
        <w:spacing w:before="22"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Collecting data about number of sales from every</w:t>
      </w:r>
      <w:r>
        <w:rPr>
          <w:rFonts w:hint="default" w:ascii="Calibri" w:hAnsi="Calibri" w:cs="Calibri"/>
          <w:color w:val="404040"/>
          <w:spacing w:val="-7"/>
          <w:sz w:val="24"/>
          <w:szCs w:val="24"/>
        </w:rPr>
        <w:t xml:space="preserve"> </w:t>
      </w:r>
      <w:r>
        <w:rPr>
          <w:rFonts w:hint="default" w:ascii="Calibri" w:hAnsi="Calibri" w:cs="Calibri"/>
          <w:color w:val="404040"/>
          <w:sz w:val="24"/>
          <w:szCs w:val="24"/>
        </w:rPr>
        <w:t>agent.</w:t>
      </w:r>
    </w:p>
    <w:p>
      <w:pPr>
        <w:pStyle w:val="9"/>
        <w:numPr>
          <w:ilvl w:val="0"/>
          <w:numId w:val="3"/>
        </w:numPr>
        <w:tabs>
          <w:tab w:val="left" w:pos="1572"/>
          <w:tab w:val="left" w:pos="1573"/>
        </w:tabs>
        <w:spacing w:before="18"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Cleaning and manipulating the data using</w:t>
      </w:r>
      <w:r>
        <w:rPr>
          <w:rFonts w:hint="default" w:ascii="Calibri" w:hAnsi="Calibri" w:cs="Calibri"/>
          <w:color w:val="404040"/>
          <w:spacing w:val="-5"/>
          <w:sz w:val="24"/>
          <w:szCs w:val="24"/>
        </w:rPr>
        <w:t xml:space="preserve"> </w:t>
      </w:r>
      <w:r>
        <w:rPr>
          <w:rFonts w:hint="default" w:ascii="Calibri" w:hAnsi="Calibri" w:cs="Calibri"/>
          <w:color w:val="404040"/>
          <w:sz w:val="24"/>
          <w:szCs w:val="24"/>
        </w:rPr>
        <w:t>tableau.</w:t>
      </w:r>
    </w:p>
    <w:p>
      <w:pPr>
        <w:pStyle w:val="9"/>
        <w:numPr>
          <w:ilvl w:val="0"/>
          <w:numId w:val="3"/>
        </w:numPr>
        <w:tabs>
          <w:tab w:val="left" w:pos="1572"/>
          <w:tab w:val="left" w:pos="1573"/>
        </w:tabs>
        <w:spacing w:before="21"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Analysing agent wise sales by creating dashboard on</w:t>
      </w:r>
      <w:r>
        <w:rPr>
          <w:rFonts w:hint="default" w:ascii="Calibri" w:hAnsi="Calibri" w:cs="Calibri"/>
          <w:color w:val="404040"/>
          <w:spacing w:val="-5"/>
          <w:sz w:val="24"/>
          <w:szCs w:val="24"/>
        </w:rPr>
        <w:t xml:space="preserve"> </w:t>
      </w:r>
      <w:r>
        <w:rPr>
          <w:rFonts w:hint="default" w:ascii="Calibri" w:hAnsi="Calibri" w:cs="Calibri"/>
          <w:color w:val="404040"/>
          <w:sz w:val="24"/>
          <w:szCs w:val="24"/>
        </w:rPr>
        <w:t>tableau.</w:t>
      </w:r>
    </w:p>
    <w:p>
      <w:pPr>
        <w:pStyle w:val="9"/>
        <w:numPr>
          <w:ilvl w:val="1"/>
          <w:numId w:val="3"/>
        </w:numPr>
        <w:tabs>
          <w:tab w:val="left" w:pos="1932"/>
          <w:tab w:val="left" w:pos="1933"/>
        </w:tabs>
        <w:spacing w:before="18" w:after="0" w:line="240" w:lineRule="auto"/>
        <w:ind w:left="1932" w:right="0" w:hanging="361"/>
        <w:jc w:val="left"/>
        <w:rPr>
          <w:rFonts w:hint="default" w:ascii="Calibri" w:hAnsi="Calibri" w:cs="Calibri"/>
          <w:sz w:val="24"/>
          <w:szCs w:val="24"/>
        </w:rPr>
      </w:pPr>
      <w:r>
        <w:rPr>
          <w:rFonts w:hint="default" w:ascii="Calibri" w:hAnsi="Calibri" w:cs="Calibri"/>
          <w:color w:val="404040"/>
          <w:sz w:val="24"/>
          <w:szCs w:val="24"/>
        </w:rPr>
        <w:t>Environment:</w:t>
      </w:r>
      <w:r>
        <w:rPr>
          <w:rFonts w:hint="default" w:ascii="Calibri" w:hAnsi="Calibri" w:cs="Calibri"/>
          <w:color w:val="404040"/>
          <w:spacing w:val="-2"/>
          <w:sz w:val="24"/>
          <w:szCs w:val="24"/>
        </w:rPr>
        <w:t xml:space="preserve"> </w:t>
      </w:r>
      <w:r>
        <w:rPr>
          <w:rFonts w:hint="default" w:ascii="Calibri" w:hAnsi="Calibri" w:cs="Calibri"/>
          <w:color w:val="404040"/>
          <w:sz w:val="24"/>
          <w:szCs w:val="24"/>
        </w:rPr>
        <w:t>Tableau</w:t>
      </w:r>
    </w:p>
    <w:p>
      <w:pPr>
        <w:pStyle w:val="7"/>
        <w:spacing w:before="6"/>
        <w:ind w:left="0" w:firstLine="0"/>
        <w:rPr>
          <w:rFonts w:hint="default" w:ascii="Calibri" w:hAnsi="Calibri" w:cs="Calibri"/>
          <w:sz w:val="24"/>
          <w:szCs w:val="24"/>
        </w:rPr>
      </w:pPr>
    </w:p>
    <w:p>
      <w:pPr>
        <w:spacing w:before="0"/>
        <w:ind w:left="492" w:right="0" w:firstLine="0"/>
        <w:jc w:val="left"/>
        <w:rPr>
          <w:rFonts w:hint="default" w:ascii="Calibri" w:hAnsi="Calibri" w:cs="Calibri"/>
          <w:b/>
          <w:sz w:val="24"/>
          <w:szCs w:val="24"/>
        </w:rPr>
      </w:pPr>
      <w:r>
        <w:rPr>
          <w:rFonts w:hint="default" w:ascii="Calibri" w:hAnsi="Calibri" w:cs="Calibri"/>
          <w:b/>
          <w:color w:val="404040"/>
          <w:sz w:val="24"/>
          <w:szCs w:val="24"/>
        </w:rPr>
        <w:t>Project:2: CPLDW using Big Data</w:t>
      </w:r>
    </w:p>
    <w:p>
      <w:pPr>
        <w:pStyle w:val="7"/>
        <w:spacing w:before="21" w:line="261" w:lineRule="auto"/>
        <w:ind w:left="492" w:right="2188" w:firstLine="0"/>
        <w:rPr>
          <w:rFonts w:hint="default" w:ascii="Calibri" w:hAnsi="Calibri" w:cs="Calibri"/>
          <w:sz w:val="24"/>
          <w:szCs w:val="24"/>
        </w:rPr>
      </w:pPr>
      <w:r>
        <w:rPr>
          <w:rFonts w:hint="default" w:ascii="Calibri" w:hAnsi="Calibri" w:cs="Calibri"/>
          <w:color w:val="404040"/>
          <w:sz w:val="24"/>
          <w:szCs w:val="24"/>
        </w:rPr>
        <w:t>Description: CPLDW is the project where all BNI insurance products and customer sensitive information will be available. The main motivation behind the Hadoop environment is to maintain integrity, data consistency and gather sufficient test data for Predictive analytics. To collect the Different files from different databases and process the data. Final ETL processed files will be loaded into a HDFS to make it available to the cluster for further process. Also, the Handling of streaming data by using Kafka with Spark integration.</w:t>
      </w:r>
    </w:p>
    <w:p>
      <w:pPr>
        <w:pStyle w:val="7"/>
        <w:spacing w:before="0" w:line="231" w:lineRule="exact"/>
        <w:ind w:left="492" w:firstLine="0"/>
        <w:rPr>
          <w:rFonts w:hint="default" w:ascii="Calibri" w:hAnsi="Calibri" w:cs="Calibri"/>
          <w:sz w:val="24"/>
          <w:szCs w:val="24"/>
        </w:rPr>
      </w:pPr>
      <w:r>
        <w:rPr>
          <w:rFonts w:hint="default" w:ascii="Calibri" w:hAnsi="Calibri" w:cs="Calibri"/>
          <w:color w:val="404040"/>
          <w:sz w:val="24"/>
          <w:szCs w:val="24"/>
        </w:rPr>
        <w:t>Responsibilities:</w:t>
      </w:r>
    </w:p>
    <w:p>
      <w:pPr>
        <w:pStyle w:val="9"/>
        <w:numPr>
          <w:ilvl w:val="0"/>
          <w:numId w:val="3"/>
        </w:numPr>
        <w:tabs>
          <w:tab w:val="left" w:pos="1572"/>
          <w:tab w:val="left" w:pos="1573"/>
        </w:tabs>
        <w:spacing w:before="20"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Requirements gathering and analysis.</w:t>
      </w:r>
    </w:p>
    <w:p>
      <w:pPr>
        <w:pStyle w:val="9"/>
        <w:numPr>
          <w:ilvl w:val="0"/>
          <w:numId w:val="3"/>
        </w:numPr>
        <w:tabs>
          <w:tab w:val="left" w:pos="1572"/>
          <w:tab w:val="left" w:pos="1573"/>
        </w:tabs>
        <w:spacing w:before="16"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Analysed design &amp; functional</w:t>
      </w:r>
      <w:r>
        <w:rPr>
          <w:rFonts w:hint="default" w:ascii="Calibri" w:hAnsi="Calibri" w:cs="Calibri"/>
          <w:color w:val="404040"/>
          <w:spacing w:val="-1"/>
          <w:sz w:val="24"/>
          <w:szCs w:val="24"/>
        </w:rPr>
        <w:t xml:space="preserve"> </w:t>
      </w:r>
      <w:r>
        <w:rPr>
          <w:rFonts w:hint="default" w:ascii="Calibri" w:hAnsi="Calibri" w:cs="Calibri"/>
          <w:color w:val="404040"/>
          <w:sz w:val="24"/>
          <w:szCs w:val="24"/>
        </w:rPr>
        <w:t>documents.</w:t>
      </w:r>
    </w:p>
    <w:p>
      <w:pPr>
        <w:pStyle w:val="9"/>
        <w:numPr>
          <w:ilvl w:val="0"/>
          <w:numId w:val="3"/>
        </w:numPr>
        <w:tabs>
          <w:tab w:val="left" w:pos="1572"/>
          <w:tab w:val="left" w:pos="1573"/>
        </w:tabs>
        <w:spacing w:before="16"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Performance analysis of project, identifying different areas where performance</w:t>
      </w:r>
      <w:r>
        <w:rPr>
          <w:rFonts w:hint="default" w:ascii="Calibri" w:hAnsi="Calibri" w:cs="Calibri"/>
          <w:color w:val="404040"/>
          <w:spacing w:val="-16"/>
          <w:sz w:val="24"/>
          <w:szCs w:val="24"/>
        </w:rPr>
        <w:t xml:space="preserve"> </w:t>
      </w:r>
      <w:r>
        <w:rPr>
          <w:rFonts w:hint="default" w:ascii="Calibri" w:hAnsi="Calibri" w:cs="Calibri"/>
          <w:color w:val="404040"/>
          <w:sz w:val="24"/>
          <w:szCs w:val="24"/>
        </w:rPr>
        <w:t>is</w:t>
      </w:r>
    </w:p>
    <w:p>
      <w:pPr>
        <w:pStyle w:val="9"/>
        <w:numPr>
          <w:ilvl w:val="0"/>
          <w:numId w:val="3"/>
        </w:numPr>
        <w:tabs>
          <w:tab w:val="left" w:pos="1572"/>
          <w:tab w:val="left" w:pos="1573"/>
        </w:tabs>
        <w:spacing w:before="16"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impacted providing value added suggestions for performance enhancement</w:t>
      </w:r>
      <w:r>
        <w:rPr>
          <w:rFonts w:hint="default" w:ascii="Calibri" w:hAnsi="Calibri" w:cs="Calibri"/>
          <w:color w:val="404040"/>
          <w:spacing w:val="-3"/>
          <w:sz w:val="24"/>
          <w:szCs w:val="24"/>
        </w:rPr>
        <w:t xml:space="preserve"> </w:t>
      </w:r>
      <w:r>
        <w:rPr>
          <w:rFonts w:hint="default" w:ascii="Calibri" w:hAnsi="Calibri" w:cs="Calibri"/>
          <w:color w:val="404040"/>
          <w:sz w:val="24"/>
          <w:szCs w:val="24"/>
        </w:rPr>
        <w:t>and</w:t>
      </w:r>
    </w:p>
    <w:p>
      <w:pPr>
        <w:pStyle w:val="9"/>
        <w:numPr>
          <w:ilvl w:val="0"/>
          <w:numId w:val="3"/>
        </w:numPr>
        <w:tabs>
          <w:tab w:val="left" w:pos="1572"/>
          <w:tab w:val="left" w:pos="1573"/>
        </w:tabs>
        <w:spacing w:before="16"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implementing</w:t>
      </w:r>
      <w:r>
        <w:rPr>
          <w:rFonts w:hint="default" w:ascii="Calibri" w:hAnsi="Calibri" w:cs="Calibri"/>
          <w:color w:val="404040"/>
          <w:spacing w:val="-2"/>
          <w:sz w:val="24"/>
          <w:szCs w:val="24"/>
        </w:rPr>
        <w:t xml:space="preserve"> </w:t>
      </w:r>
      <w:r>
        <w:rPr>
          <w:rFonts w:hint="default" w:ascii="Calibri" w:hAnsi="Calibri" w:cs="Calibri"/>
          <w:color w:val="404040"/>
          <w:sz w:val="24"/>
          <w:szCs w:val="24"/>
        </w:rPr>
        <w:t>them.</w:t>
      </w:r>
    </w:p>
    <w:p>
      <w:pPr>
        <w:pStyle w:val="9"/>
        <w:numPr>
          <w:ilvl w:val="0"/>
          <w:numId w:val="3"/>
        </w:numPr>
        <w:tabs>
          <w:tab w:val="left" w:pos="1572"/>
          <w:tab w:val="left" w:pos="1573"/>
        </w:tabs>
        <w:spacing w:before="14"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Identifying and Importing tables from legacy system to HDFS using</w:t>
      </w:r>
      <w:r>
        <w:rPr>
          <w:rFonts w:hint="default" w:ascii="Calibri" w:hAnsi="Calibri" w:cs="Calibri"/>
          <w:color w:val="404040"/>
          <w:spacing w:val="-13"/>
          <w:sz w:val="24"/>
          <w:szCs w:val="24"/>
        </w:rPr>
        <w:t xml:space="preserve"> </w:t>
      </w:r>
      <w:r>
        <w:rPr>
          <w:rFonts w:hint="default" w:ascii="Calibri" w:hAnsi="Calibri" w:cs="Calibri"/>
          <w:color w:val="404040"/>
          <w:sz w:val="24"/>
          <w:szCs w:val="24"/>
        </w:rPr>
        <w:t>Spark.</w:t>
      </w:r>
    </w:p>
    <w:p>
      <w:pPr>
        <w:pStyle w:val="9"/>
        <w:numPr>
          <w:ilvl w:val="0"/>
          <w:numId w:val="3"/>
        </w:numPr>
        <w:tabs>
          <w:tab w:val="left" w:pos="1572"/>
          <w:tab w:val="left" w:pos="1573"/>
        </w:tabs>
        <w:spacing w:before="16"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Data processing by creating RDD and data frame in spark</w:t>
      </w:r>
      <w:r>
        <w:rPr>
          <w:rFonts w:hint="default" w:ascii="Calibri" w:hAnsi="Calibri" w:cs="Calibri"/>
          <w:color w:val="404040"/>
          <w:spacing w:val="-8"/>
          <w:sz w:val="24"/>
          <w:szCs w:val="24"/>
        </w:rPr>
        <w:t xml:space="preserve"> </w:t>
      </w:r>
      <w:r>
        <w:rPr>
          <w:rFonts w:hint="default" w:ascii="Calibri" w:hAnsi="Calibri" w:cs="Calibri"/>
          <w:color w:val="404040"/>
          <w:sz w:val="24"/>
          <w:szCs w:val="24"/>
        </w:rPr>
        <w:t>core</w:t>
      </w:r>
    </w:p>
    <w:p>
      <w:pPr>
        <w:pStyle w:val="9"/>
        <w:numPr>
          <w:ilvl w:val="0"/>
          <w:numId w:val="3"/>
        </w:numPr>
        <w:tabs>
          <w:tab w:val="left" w:pos="1572"/>
          <w:tab w:val="left" w:pos="1573"/>
        </w:tabs>
        <w:spacing w:before="17"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Developed Spark SQL statements for processing</w:t>
      </w:r>
      <w:r>
        <w:rPr>
          <w:rFonts w:hint="default" w:ascii="Calibri" w:hAnsi="Calibri" w:cs="Calibri"/>
          <w:color w:val="404040"/>
          <w:spacing w:val="-4"/>
          <w:sz w:val="24"/>
          <w:szCs w:val="24"/>
        </w:rPr>
        <w:t xml:space="preserve"> </w:t>
      </w:r>
      <w:r>
        <w:rPr>
          <w:rFonts w:hint="default" w:ascii="Calibri" w:hAnsi="Calibri" w:cs="Calibri"/>
          <w:color w:val="404040"/>
          <w:sz w:val="24"/>
          <w:szCs w:val="24"/>
        </w:rPr>
        <w:t>data</w:t>
      </w:r>
    </w:p>
    <w:p>
      <w:pPr>
        <w:pStyle w:val="9"/>
        <w:numPr>
          <w:ilvl w:val="0"/>
          <w:numId w:val="3"/>
        </w:numPr>
        <w:tabs>
          <w:tab w:val="left" w:pos="1572"/>
          <w:tab w:val="left" w:pos="1573"/>
        </w:tabs>
        <w:spacing w:before="16" w:after="0" w:line="240" w:lineRule="auto"/>
        <w:ind w:left="1572" w:right="0" w:hanging="361"/>
        <w:jc w:val="left"/>
        <w:rPr>
          <w:rFonts w:hint="default" w:ascii="Calibri" w:hAnsi="Calibri" w:cs="Calibri"/>
          <w:color w:val="404040"/>
          <w:sz w:val="24"/>
          <w:szCs w:val="24"/>
        </w:rPr>
      </w:pPr>
      <w:r>
        <w:rPr>
          <w:rFonts w:hint="default" w:ascii="Calibri" w:hAnsi="Calibri" w:cs="Calibri"/>
          <w:color w:val="404040"/>
          <w:sz w:val="24"/>
          <w:szCs w:val="24"/>
        </w:rPr>
        <w:t>Handle streaming data by using Kafka with Spark</w:t>
      </w:r>
      <w:r>
        <w:rPr>
          <w:rFonts w:hint="default" w:ascii="Calibri" w:hAnsi="Calibri" w:cs="Calibri"/>
          <w:color w:val="404040"/>
          <w:spacing w:val="-3"/>
          <w:sz w:val="24"/>
          <w:szCs w:val="24"/>
        </w:rPr>
        <w:t xml:space="preserve"> </w:t>
      </w:r>
      <w:r>
        <w:rPr>
          <w:rFonts w:hint="default" w:ascii="Calibri" w:hAnsi="Calibri" w:cs="Calibri"/>
          <w:color w:val="404040"/>
          <w:sz w:val="24"/>
          <w:szCs w:val="24"/>
        </w:rPr>
        <w:t>Integration</w:t>
      </w:r>
    </w:p>
    <w:p>
      <w:pPr>
        <w:pStyle w:val="9"/>
        <w:numPr>
          <w:ilvl w:val="1"/>
          <w:numId w:val="3"/>
        </w:numPr>
        <w:tabs>
          <w:tab w:val="left" w:pos="2292"/>
          <w:tab w:val="left" w:pos="2293"/>
        </w:tabs>
        <w:spacing w:before="16" w:after="0" w:line="240" w:lineRule="auto"/>
        <w:ind w:left="2292" w:right="0" w:hanging="361"/>
        <w:jc w:val="left"/>
        <w:rPr>
          <w:rFonts w:hint="default" w:ascii="Calibri" w:hAnsi="Calibri" w:cs="Calibri"/>
          <w:sz w:val="24"/>
          <w:szCs w:val="24"/>
        </w:rPr>
      </w:pPr>
      <w:r>
        <w:rPr>
          <w:rFonts w:hint="default" w:ascii="Calibri" w:hAnsi="Calibri" w:cs="Calibri"/>
          <w:color w:val="404040"/>
          <w:sz w:val="24"/>
          <w:szCs w:val="24"/>
        </w:rPr>
        <w:t>Environment tools used: Spark, Kafka, Hdfs,</w:t>
      </w:r>
      <w:r>
        <w:rPr>
          <w:rFonts w:hint="default" w:ascii="Calibri" w:hAnsi="Calibri" w:cs="Calibri"/>
          <w:color w:val="404040"/>
          <w:spacing w:val="-3"/>
          <w:sz w:val="24"/>
          <w:szCs w:val="24"/>
        </w:rPr>
        <w:t xml:space="preserve"> </w:t>
      </w:r>
      <w:r>
        <w:rPr>
          <w:rFonts w:hint="default" w:ascii="Calibri" w:hAnsi="Calibri" w:cs="Calibri"/>
          <w:color w:val="404040"/>
          <w:sz w:val="24"/>
          <w:szCs w:val="24"/>
        </w:rPr>
        <w:t>Hive</w:t>
      </w:r>
    </w:p>
    <w:sectPr>
      <w:pgSz w:w="12240" w:h="15840"/>
      <w:pgMar w:top="980" w:right="1040" w:bottom="280" w:left="102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Math">
    <w:panose1 w:val="02040503050406030204"/>
    <w:charset w:val="00"/>
    <w:family w:val="auto"/>
    <w:pitch w:val="variable"/>
    <w:sig w:usb0="E00006FF" w:usb1="420024FF" w:usb2="02000000" w:usb3="00000000" w:csb0="2000019F" w:csb1="00000000"/>
  </w:font>
  <w:font w:name="Calibri">
    <w:panose1 w:val="020F0502020204030204"/>
    <w:charset w:val="86"/>
    <w:family w:val="auto"/>
    <w:pitch w:val="variable"/>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0"/>
      <w:numFmt w:val="bullet"/>
      <w:lvlText w:val=""/>
      <w:lvlJc w:val="left"/>
      <w:pPr>
        <w:ind w:left="1932" w:hanging="360"/>
      </w:pPr>
      <w:rPr>
        <w:rFonts w:hint="default" w:ascii="Symbol" w:hAnsi="Symbol" w:eastAsia="Symbol" w:cs="Symbol"/>
        <w:color w:val="404040"/>
        <w:w w:val="99"/>
        <w:sz w:val="20"/>
        <w:szCs w:val="20"/>
        <w:lang w:val="en-US" w:eastAsia="en-US" w:bidi="en-US"/>
      </w:rPr>
    </w:lvl>
    <w:lvl w:ilvl="1" w:tentative="0">
      <w:start w:val="0"/>
      <w:numFmt w:val="bullet"/>
      <w:lvlText w:val="•"/>
      <w:lvlJc w:val="left"/>
      <w:pPr>
        <w:ind w:left="1940" w:hanging="360"/>
      </w:pPr>
      <w:rPr>
        <w:rFonts w:hint="default"/>
        <w:lang w:val="en-US" w:eastAsia="en-US" w:bidi="en-US"/>
      </w:rPr>
    </w:lvl>
    <w:lvl w:ilvl="2" w:tentative="0">
      <w:start w:val="0"/>
      <w:numFmt w:val="bullet"/>
      <w:lvlText w:val="•"/>
      <w:lvlJc w:val="left"/>
      <w:pPr>
        <w:ind w:left="2855" w:hanging="360"/>
      </w:pPr>
      <w:rPr>
        <w:rFonts w:hint="default"/>
        <w:lang w:val="en-US" w:eastAsia="en-US" w:bidi="en-US"/>
      </w:rPr>
    </w:lvl>
    <w:lvl w:ilvl="3" w:tentative="0">
      <w:start w:val="0"/>
      <w:numFmt w:val="bullet"/>
      <w:lvlText w:val="•"/>
      <w:lvlJc w:val="left"/>
      <w:pPr>
        <w:ind w:left="3771" w:hanging="360"/>
      </w:pPr>
      <w:rPr>
        <w:rFonts w:hint="default"/>
        <w:lang w:val="en-US" w:eastAsia="en-US" w:bidi="en-US"/>
      </w:rPr>
    </w:lvl>
    <w:lvl w:ilvl="4" w:tentative="0">
      <w:start w:val="0"/>
      <w:numFmt w:val="bullet"/>
      <w:lvlText w:val="•"/>
      <w:lvlJc w:val="left"/>
      <w:pPr>
        <w:ind w:left="4686" w:hanging="360"/>
      </w:pPr>
      <w:rPr>
        <w:rFonts w:hint="default"/>
        <w:lang w:val="en-US" w:eastAsia="en-US" w:bidi="en-US"/>
      </w:rPr>
    </w:lvl>
    <w:lvl w:ilvl="5" w:tentative="0">
      <w:start w:val="0"/>
      <w:numFmt w:val="bullet"/>
      <w:lvlText w:val="•"/>
      <w:lvlJc w:val="left"/>
      <w:pPr>
        <w:ind w:left="5602" w:hanging="360"/>
      </w:pPr>
      <w:rPr>
        <w:rFonts w:hint="default"/>
        <w:lang w:val="en-US" w:eastAsia="en-US" w:bidi="en-US"/>
      </w:rPr>
    </w:lvl>
    <w:lvl w:ilvl="6" w:tentative="0">
      <w:start w:val="0"/>
      <w:numFmt w:val="bullet"/>
      <w:lvlText w:val="•"/>
      <w:lvlJc w:val="left"/>
      <w:pPr>
        <w:ind w:left="6517" w:hanging="360"/>
      </w:pPr>
      <w:rPr>
        <w:rFonts w:hint="default"/>
        <w:lang w:val="en-US" w:eastAsia="en-US" w:bidi="en-US"/>
      </w:rPr>
    </w:lvl>
    <w:lvl w:ilvl="7" w:tentative="0">
      <w:start w:val="0"/>
      <w:numFmt w:val="bullet"/>
      <w:lvlText w:val="•"/>
      <w:lvlJc w:val="left"/>
      <w:pPr>
        <w:ind w:left="7433" w:hanging="360"/>
      </w:pPr>
      <w:rPr>
        <w:rFonts w:hint="default"/>
        <w:lang w:val="en-US" w:eastAsia="en-US" w:bidi="en-US"/>
      </w:rPr>
    </w:lvl>
    <w:lvl w:ilvl="8" w:tentative="0">
      <w:start w:val="0"/>
      <w:numFmt w:val="bullet"/>
      <w:lvlText w:val="•"/>
      <w:lvlJc w:val="left"/>
      <w:pPr>
        <w:ind w:left="8348" w:hanging="360"/>
      </w:pPr>
      <w:rPr>
        <w:rFonts w:hint="default"/>
        <w:lang w:val="en-US" w:eastAsia="en-US" w:bidi="en-US"/>
      </w:rPr>
    </w:lvl>
  </w:abstractNum>
  <w:abstractNum w:abstractNumId="1">
    <w:nsid w:val="0053208E"/>
    <w:multiLevelType w:val="multilevel"/>
    <w:tmpl w:val="0053208E"/>
    <w:lvl w:ilvl="0" w:tentative="0">
      <w:start w:val="0"/>
      <w:numFmt w:val="bullet"/>
      <w:lvlText w:val=""/>
      <w:lvlJc w:val="left"/>
      <w:pPr>
        <w:ind w:left="852" w:hanging="360"/>
      </w:pPr>
      <w:rPr>
        <w:rFonts w:hint="default" w:ascii="Symbol" w:hAnsi="Symbol" w:eastAsia="Symbol" w:cs="Symbol"/>
        <w:color w:val="404040"/>
        <w:w w:val="99"/>
        <w:sz w:val="20"/>
        <w:szCs w:val="20"/>
        <w:lang w:val="en-US" w:eastAsia="en-US" w:bidi="en-US"/>
      </w:rPr>
    </w:lvl>
    <w:lvl w:ilvl="1" w:tentative="0">
      <w:start w:val="0"/>
      <w:numFmt w:val="bullet"/>
      <w:lvlText w:val="•"/>
      <w:lvlJc w:val="left"/>
      <w:pPr>
        <w:ind w:left="1792" w:hanging="360"/>
      </w:pPr>
      <w:rPr>
        <w:rFonts w:hint="default"/>
        <w:lang w:val="en-US" w:eastAsia="en-US" w:bidi="en-US"/>
      </w:rPr>
    </w:lvl>
    <w:lvl w:ilvl="2" w:tentative="0">
      <w:start w:val="0"/>
      <w:numFmt w:val="bullet"/>
      <w:lvlText w:val="•"/>
      <w:lvlJc w:val="left"/>
      <w:pPr>
        <w:ind w:left="2724" w:hanging="360"/>
      </w:pPr>
      <w:rPr>
        <w:rFonts w:hint="default"/>
        <w:lang w:val="en-US" w:eastAsia="en-US" w:bidi="en-US"/>
      </w:rPr>
    </w:lvl>
    <w:lvl w:ilvl="3" w:tentative="0">
      <w:start w:val="0"/>
      <w:numFmt w:val="bullet"/>
      <w:lvlText w:val="•"/>
      <w:lvlJc w:val="left"/>
      <w:pPr>
        <w:ind w:left="3656" w:hanging="360"/>
      </w:pPr>
      <w:rPr>
        <w:rFonts w:hint="default"/>
        <w:lang w:val="en-US" w:eastAsia="en-US" w:bidi="en-US"/>
      </w:rPr>
    </w:lvl>
    <w:lvl w:ilvl="4" w:tentative="0">
      <w:start w:val="0"/>
      <w:numFmt w:val="bullet"/>
      <w:lvlText w:val="•"/>
      <w:lvlJc w:val="left"/>
      <w:pPr>
        <w:ind w:left="4588" w:hanging="360"/>
      </w:pPr>
      <w:rPr>
        <w:rFonts w:hint="default"/>
        <w:lang w:val="en-US" w:eastAsia="en-US" w:bidi="en-US"/>
      </w:rPr>
    </w:lvl>
    <w:lvl w:ilvl="5" w:tentative="0">
      <w:start w:val="0"/>
      <w:numFmt w:val="bullet"/>
      <w:lvlText w:val="•"/>
      <w:lvlJc w:val="left"/>
      <w:pPr>
        <w:ind w:left="5520" w:hanging="360"/>
      </w:pPr>
      <w:rPr>
        <w:rFonts w:hint="default"/>
        <w:lang w:val="en-US" w:eastAsia="en-US" w:bidi="en-US"/>
      </w:rPr>
    </w:lvl>
    <w:lvl w:ilvl="6" w:tentative="0">
      <w:start w:val="0"/>
      <w:numFmt w:val="bullet"/>
      <w:lvlText w:val="•"/>
      <w:lvlJc w:val="left"/>
      <w:pPr>
        <w:ind w:left="6452" w:hanging="360"/>
      </w:pPr>
      <w:rPr>
        <w:rFonts w:hint="default"/>
        <w:lang w:val="en-US" w:eastAsia="en-US" w:bidi="en-US"/>
      </w:rPr>
    </w:lvl>
    <w:lvl w:ilvl="7" w:tentative="0">
      <w:start w:val="0"/>
      <w:numFmt w:val="bullet"/>
      <w:lvlText w:val="•"/>
      <w:lvlJc w:val="left"/>
      <w:pPr>
        <w:ind w:left="7384" w:hanging="360"/>
      </w:pPr>
      <w:rPr>
        <w:rFonts w:hint="default"/>
        <w:lang w:val="en-US" w:eastAsia="en-US" w:bidi="en-US"/>
      </w:rPr>
    </w:lvl>
    <w:lvl w:ilvl="8" w:tentative="0">
      <w:start w:val="0"/>
      <w:numFmt w:val="bullet"/>
      <w:lvlText w:val="•"/>
      <w:lvlJc w:val="left"/>
      <w:pPr>
        <w:ind w:left="8316" w:hanging="360"/>
      </w:pPr>
      <w:rPr>
        <w:rFonts w:hint="default"/>
        <w:lang w:val="en-US" w:eastAsia="en-US" w:bidi="en-US"/>
      </w:rPr>
    </w:lvl>
  </w:abstractNum>
  <w:abstractNum w:abstractNumId="2">
    <w:nsid w:val="59ADCABA"/>
    <w:multiLevelType w:val="multilevel"/>
    <w:tmpl w:val="59ADCABA"/>
    <w:lvl w:ilvl="0" w:tentative="0">
      <w:start w:val="0"/>
      <w:numFmt w:val="bullet"/>
      <w:lvlText w:val=""/>
      <w:lvlJc w:val="left"/>
      <w:pPr>
        <w:ind w:left="1572" w:hanging="360"/>
      </w:pPr>
      <w:rPr>
        <w:rFonts w:hint="default"/>
        <w:w w:val="99"/>
        <w:lang w:val="en-US" w:eastAsia="en-US" w:bidi="en-US"/>
      </w:rPr>
    </w:lvl>
    <w:lvl w:ilvl="1" w:tentative="0">
      <w:start w:val="0"/>
      <w:numFmt w:val="bullet"/>
      <w:lvlText w:val="•"/>
      <w:lvlJc w:val="left"/>
      <w:pPr>
        <w:ind w:left="2182" w:hanging="360"/>
      </w:pPr>
      <w:rPr>
        <w:rFonts w:hint="default" w:ascii="Arial" w:hAnsi="Arial" w:eastAsia="Arial" w:cs="Arial"/>
        <w:color w:val="404040"/>
        <w:w w:val="100"/>
        <w:sz w:val="22"/>
        <w:szCs w:val="22"/>
        <w:lang w:val="en-US" w:eastAsia="en-US" w:bidi="en-US"/>
      </w:rPr>
    </w:lvl>
    <w:lvl w:ilvl="2" w:tentative="0">
      <w:start w:val="0"/>
      <w:numFmt w:val="bullet"/>
      <w:lvlText w:val="•"/>
      <w:lvlJc w:val="left"/>
      <w:pPr>
        <w:ind w:left="2180" w:hanging="360"/>
      </w:pPr>
      <w:rPr>
        <w:rFonts w:hint="default"/>
        <w:lang w:val="en-US" w:eastAsia="en-US" w:bidi="en-US"/>
      </w:rPr>
    </w:lvl>
    <w:lvl w:ilvl="3" w:tentative="0">
      <w:start w:val="0"/>
      <w:numFmt w:val="bullet"/>
      <w:lvlText w:val="•"/>
      <w:lvlJc w:val="left"/>
      <w:pPr>
        <w:ind w:left="2300" w:hanging="360"/>
      </w:pPr>
      <w:rPr>
        <w:rFonts w:hint="default"/>
        <w:lang w:val="en-US" w:eastAsia="en-US" w:bidi="en-US"/>
      </w:rPr>
    </w:lvl>
    <w:lvl w:ilvl="4" w:tentative="0">
      <w:start w:val="0"/>
      <w:numFmt w:val="bullet"/>
      <w:lvlText w:val="•"/>
      <w:lvlJc w:val="left"/>
      <w:pPr>
        <w:ind w:left="3425" w:hanging="360"/>
      </w:pPr>
      <w:rPr>
        <w:rFonts w:hint="default"/>
        <w:lang w:val="en-US" w:eastAsia="en-US" w:bidi="en-US"/>
      </w:rPr>
    </w:lvl>
    <w:lvl w:ilvl="5" w:tentative="0">
      <w:start w:val="0"/>
      <w:numFmt w:val="bullet"/>
      <w:lvlText w:val="•"/>
      <w:lvlJc w:val="left"/>
      <w:pPr>
        <w:ind w:left="4551" w:hanging="360"/>
      </w:pPr>
      <w:rPr>
        <w:rFonts w:hint="default"/>
        <w:lang w:val="en-US" w:eastAsia="en-US" w:bidi="en-US"/>
      </w:rPr>
    </w:lvl>
    <w:lvl w:ilvl="6" w:tentative="0">
      <w:start w:val="0"/>
      <w:numFmt w:val="bullet"/>
      <w:lvlText w:val="•"/>
      <w:lvlJc w:val="left"/>
      <w:pPr>
        <w:ind w:left="5677" w:hanging="360"/>
      </w:pPr>
      <w:rPr>
        <w:rFonts w:hint="default"/>
        <w:lang w:val="en-US" w:eastAsia="en-US" w:bidi="en-US"/>
      </w:rPr>
    </w:lvl>
    <w:lvl w:ilvl="7" w:tentative="0">
      <w:start w:val="0"/>
      <w:numFmt w:val="bullet"/>
      <w:lvlText w:val="•"/>
      <w:lvlJc w:val="left"/>
      <w:pPr>
        <w:ind w:left="6802" w:hanging="360"/>
      </w:pPr>
      <w:rPr>
        <w:rFonts w:hint="default"/>
        <w:lang w:val="en-US" w:eastAsia="en-US" w:bidi="en-US"/>
      </w:rPr>
    </w:lvl>
    <w:lvl w:ilvl="8" w:tentative="0">
      <w:start w:val="0"/>
      <w:numFmt w:val="bullet"/>
      <w:lvlText w:val="•"/>
      <w:lvlJc w:val="left"/>
      <w:pPr>
        <w:ind w:left="7928" w:hanging="360"/>
      </w:pPr>
      <w:rPr>
        <w:rFonts w:hint="default"/>
        <w:lang w:val="en-US" w:eastAsia="en-US" w:bidi="en-U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characterSpacingControl w:val="doNotCompress"/>
  <w:footnotePr>
    <w:footnote w:id="0"/>
    <w:footnote w:id="1"/>
  </w:footnotePr>
  <w:endnotePr>
    <w:endnote w:id="0"/>
    <w:endnote w:id="1"/>
  </w:endnotePr>
  <w:compat>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7242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Cambria" w:hAnsi="Cambria" w:eastAsia="Cambria" w:cs="Cambria"/>
      <w:sz w:val="22"/>
      <w:szCs w:val="22"/>
      <w:lang w:val="en-US" w:eastAsia="en-US" w:bidi="en-US"/>
    </w:rPr>
  </w:style>
  <w:style w:type="paragraph" w:styleId="2">
    <w:name w:val="heading 1"/>
    <w:basedOn w:val="1"/>
    <w:next w:val="1"/>
    <w:qFormat/>
    <w:uiPriority w:val="1"/>
    <w:pPr>
      <w:ind w:left="117"/>
      <w:outlineLvl w:val="1"/>
    </w:pPr>
    <w:rPr>
      <w:rFonts w:ascii="Cambria" w:hAnsi="Cambria" w:eastAsia="Cambria" w:cs="Cambria"/>
      <w:b/>
      <w:bCs/>
      <w:sz w:val="24"/>
      <w:szCs w:val="24"/>
      <w:lang w:val="en-US" w:eastAsia="en-US" w:bidi="en-US"/>
    </w:rPr>
  </w:style>
  <w:style w:type="paragraph" w:styleId="3">
    <w:name w:val="heading 2"/>
    <w:basedOn w:val="1"/>
    <w:next w:val="1"/>
    <w:qFormat/>
    <w:uiPriority w:val="1"/>
    <w:pPr>
      <w:ind w:left="492"/>
      <w:outlineLvl w:val="2"/>
    </w:pPr>
    <w:rPr>
      <w:rFonts w:ascii="Cambria" w:hAnsi="Cambria" w:eastAsia="Cambria" w:cs="Cambria"/>
      <w:b/>
      <w:bCs/>
      <w:sz w:val="22"/>
      <w:szCs w:val="22"/>
      <w:lang w:val="en-US" w:eastAsia="en-US" w:bidi="en-US"/>
    </w:rPr>
  </w:style>
  <w:style w:type="paragraph" w:styleId="4">
    <w:name w:val="heading 3"/>
    <w:basedOn w:val="1"/>
    <w:next w:val="1"/>
    <w:qFormat/>
    <w:uiPriority w:val="1"/>
    <w:pPr>
      <w:ind w:left="132"/>
      <w:outlineLvl w:val="3"/>
    </w:pPr>
    <w:rPr>
      <w:rFonts w:ascii="Cambria" w:hAnsi="Cambria" w:eastAsia="Cambria" w:cs="Cambria"/>
      <w:b/>
      <w:bCs/>
      <w:sz w:val="20"/>
      <w:szCs w:val="20"/>
      <w:lang w:val="en-US" w:eastAsia="en-US" w:bidi="en-US"/>
    </w:rPr>
  </w:style>
  <w:style w:type="character" w:default="1" w:styleId="5">
    <w:name w:val="Default Paragraph Font"/>
    <w:semiHidden/>
    <w:unhideWhenUsed/>
    <w:qFormat/>
    <w:uiPriority w:val="1"/>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7">
    <w:name w:val="Body Text"/>
    <w:basedOn w:val="1"/>
    <w:qFormat/>
    <w:uiPriority w:val="1"/>
    <w:pPr>
      <w:spacing w:before="18"/>
      <w:ind w:left="1572" w:hanging="361"/>
    </w:pPr>
    <w:rPr>
      <w:rFonts w:ascii="Cambria" w:hAnsi="Cambria" w:eastAsia="Cambria" w:cs="Cambria"/>
      <w:sz w:val="20"/>
      <w:szCs w:val="20"/>
      <w:lang w:val="en-US" w:eastAsia="en-US" w:bidi="en-US"/>
    </w:rPr>
  </w:style>
  <w:style w:type="table" w:customStyle="1" w:styleId="8">
    <w:name w:val="Table Normal1"/>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18"/>
      <w:ind w:left="1572" w:hanging="361"/>
    </w:pPr>
    <w:rPr>
      <w:rFonts w:ascii="Cambria" w:hAnsi="Cambria" w:eastAsia="Cambria" w:cs="Cambria"/>
      <w:lang w:val="en-US" w:eastAsia="en-US" w:bidi="en-US"/>
    </w:rPr>
  </w:style>
  <w:style w:type="paragraph" w:customStyle="1" w:styleId="10">
    <w:name w:val="Table Paragraph"/>
    <w:basedOn w:val="1"/>
    <w:qFormat/>
    <w:uiPriority w:val="1"/>
    <w:rPr>
      <w:lang w:val="en-US" w:eastAsia="en-US" w:bidi="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ScaleCrop>false</ScaleCrop>
  <LinksUpToDate>false</LinksUpToDate>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2022-12-07T12:14:00Z</dcterms:created>
  <dc:creator>S JayaRaman</dc:creator>
  <cp:lastModifiedBy>Sreedhar Reddy</cp:lastModifiedBy>
  <dcterms:modified xsi:type="dcterms:W3CDTF">2022-12-07T14:16:01Z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2022-12-01T00:00:00Z</vt:filetime>
  </property>
  <property fmtid="{D5CDD505-2E9C-101B-9397-08002B2CF9AE}" pid="3" name="Creator">
    <vt:lpwstr>Microsoft® Word 2019</vt:lpwstr>
  </property>
  <property fmtid="{D5CDD505-2E9C-101B-9397-08002B2CF9AE}" pid="4" name="LastSaved">
    <vt:filetime>2022-12-07T00:00:00Z</vt:filetime>
  </property>
  <property fmtid="{D5CDD505-2E9C-101B-9397-08002B2CF9AE}" pid="5" name="KSOProductBuildVer">
    <vt:lpwstr>1033-11.2.0.11417</vt:lpwstr>
  </property>
  <property fmtid="{D5CDD505-2E9C-101B-9397-08002B2CF9AE}" pid="6" name="ICV">
    <vt:lpwstr>BAA479C899E54D868C644C840A49EB85</vt:lpwstr>
  </property>
</Properties>
</file>